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B9E88" w14:textId="77777777" w:rsidR="00642AD9" w:rsidRPr="003A4CC3" w:rsidRDefault="00642AD9" w:rsidP="00642AD9">
      <w:pPr>
        <w:pStyle w:val="af1"/>
        <w:spacing w:before="0" w:beforeAutospacing="0" w:after="0" w:afterAutospacing="0"/>
        <w:ind w:left="4536" w:hanging="142"/>
        <w:rPr>
          <w:sz w:val="28"/>
          <w:szCs w:val="28"/>
        </w:rPr>
      </w:pPr>
      <w:r>
        <w:rPr>
          <w:color w:val="000000"/>
          <w:sz w:val="28"/>
          <w:szCs w:val="28"/>
        </w:rPr>
        <w:t xml:space="preserve">            </w:t>
      </w:r>
      <w:r w:rsidRPr="003A4CC3">
        <w:rPr>
          <w:color w:val="000000"/>
          <w:sz w:val="28"/>
          <w:szCs w:val="28"/>
        </w:rPr>
        <w:t>Додаток  </w:t>
      </w:r>
      <w:r>
        <w:rPr>
          <w:color w:val="000000"/>
          <w:sz w:val="28"/>
          <w:szCs w:val="28"/>
        </w:rPr>
        <w:t>1</w:t>
      </w:r>
    </w:p>
    <w:p w14:paraId="6C6DB3C0" w14:textId="77777777" w:rsidR="00642AD9" w:rsidRPr="003A4CC3" w:rsidRDefault="00642AD9" w:rsidP="00642AD9">
      <w:pPr>
        <w:pStyle w:val="af1"/>
        <w:spacing w:before="0" w:beforeAutospacing="0" w:after="0" w:afterAutospacing="0"/>
        <w:ind w:left="4536" w:hanging="142"/>
        <w:rPr>
          <w:sz w:val="28"/>
          <w:szCs w:val="28"/>
        </w:rPr>
      </w:pPr>
      <w:r w:rsidRPr="003A4CC3">
        <w:rPr>
          <w:color w:val="000000"/>
          <w:sz w:val="28"/>
          <w:szCs w:val="28"/>
        </w:rPr>
        <w:t>            до рішення  виконавчого комітету</w:t>
      </w:r>
    </w:p>
    <w:p w14:paraId="4795BF9D" w14:textId="2CA9F7ED" w:rsidR="00642AD9" w:rsidRPr="003A4CC3" w:rsidRDefault="00642AD9" w:rsidP="00642AD9">
      <w:pPr>
        <w:pStyle w:val="af1"/>
        <w:spacing w:before="0" w:beforeAutospacing="0" w:after="0" w:afterAutospacing="0"/>
        <w:rPr>
          <w:sz w:val="28"/>
          <w:szCs w:val="28"/>
        </w:rPr>
      </w:pPr>
      <w:r w:rsidRPr="003A4CC3">
        <w:rPr>
          <w:color w:val="000000"/>
          <w:sz w:val="28"/>
          <w:szCs w:val="28"/>
        </w:rPr>
        <w:t>                                                              </w:t>
      </w:r>
      <w:r>
        <w:rPr>
          <w:color w:val="000000"/>
          <w:sz w:val="28"/>
          <w:szCs w:val="28"/>
        </w:rPr>
        <w:t xml:space="preserve">             </w:t>
      </w:r>
      <w:r w:rsidRPr="003A4CC3">
        <w:rPr>
          <w:color w:val="000000"/>
          <w:sz w:val="28"/>
          <w:szCs w:val="28"/>
        </w:rPr>
        <w:t xml:space="preserve">від  </w:t>
      </w:r>
      <w:r>
        <w:rPr>
          <w:color w:val="000000"/>
          <w:sz w:val="28"/>
          <w:szCs w:val="28"/>
        </w:rPr>
        <w:t xml:space="preserve"> </w:t>
      </w:r>
      <w:r w:rsidR="008E69FF">
        <w:rPr>
          <w:color w:val="000000"/>
          <w:sz w:val="28"/>
          <w:szCs w:val="28"/>
        </w:rPr>
        <w:t>15.12.2025</w:t>
      </w:r>
      <w:r>
        <w:rPr>
          <w:color w:val="000000"/>
          <w:sz w:val="28"/>
          <w:szCs w:val="28"/>
        </w:rPr>
        <w:t xml:space="preserve">    </w:t>
      </w:r>
      <w:r w:rsidRPr="003A4CC3">
        <w:rPr>
          <w:color w:val="000000"/>
          <w:sz w:val="28"/>
          <w:szCs w:val="28"/>
        </w:rPr>
        <w:t xml:space="preserve">№ </w:t>
      </w:r>
      <w:r w:rsidR="008E69FF">
        <w:rPr>
          <w:color w:val="000000"/>
          <w:sz w:val="28"/>
          <w:szCs w:val="28"/>
        </w:rPr>
        <w:t>522</w:t>
      </w:r>
    </w:p>
    <w:p w14:paraId="56E4D568" w14:textId="77777777" w:rsidR="00D67156" w:rsidRPr="00642AD9" w:rsidRDefault="00D67156" w:rsidP="00D67156">
      <w:pPr>
        <w:widowControl/>
        <w:ind w:left="7236" w:right="-284" w:hanging="148"/>
        <w:rPr>
          <w:rFonts w:eastAsia="Times New Roman"/>
          <w:kern w:val="0"/>
          <w:sz w:val="28"/>
          <w:szCs w:val="28"/>
        </w:rPr>
      </w:pPr>
    </w:p>
    <w:p w14:paraId="23DBDBC9" w14:textId="77777777" w:rsidR="00D67156" w:rsidRPr="00D67156" w:rsidRDefault="00D67156" w:rsidP="00D67156">
      <w:pPr>
        <w:keepNext/>
        <w:widowControl/>
        <w:numPr>
          <w:ilvl w:val="2"/>
          <w:numId w:val="1"/>
        </w:numPr>
        <w:jc w:val="center"/>
        <w:outlineLvl w:val="2"/>
        <w:rPr>
          <w:rFonts w:eastAsia="Times New Roman"/>
          <w:kern w:val="0"/>
          <w:szCs w:val="20"/>
        </w:rPr>
      </w:pPr>
      <w:r w:rsidRPr="00D67156">
        <w:rPr>
          <w:rFonts w:eastAsia="Times New Roman"/>
          <w:kern w:val="0"/>
          <w:sz w:val="28"/>
          <w:szCs w:val="28"/>
        </w:rPr>
        <w:t xml:space="preserve">ІНСТРУКЦІЯ </w:t>
      </w:r>
      <w:r w:rsidR="00502D3A">
        <w:rPr>
          <w:rFonts w:eastAsia="Times New Roman"/>
          <w:kern w:val="0"/>
          <w:sz w:val="28"/>
          <w:szCs w:val="28"/>
        </w:rPr>
        <w:t>№1</w:t>
      </w:r>
    </w:p>
    <w:p w14:paraId="448B822A" w14:textId="77777777" w:rsidR="00D67156" w:rsidRPr="00D67156" w:rsidRDefault="00D67156" w:rsidP="00D67156">
      <w:pPr>
        <w:widowControl/>
        <w:jc w:val="center"/>
        <w:rPr>
          <w:rFonts w:eastAsia="Times New Roman"/>
          <w:kern w:val="0"/>
          <w:sz w:val="28"/>
          <w:szCs w:val="20"/>
        </w:rPr>
      </w:pPr>
      <w:r w:rsidRPr="00D67156">
        <w:rPr>
          <w:rFonts w:eastAsia="Times New Roman"/>
          <w:kern w:val="0"/>
          <w:sz w:val="28"/>
          <w:szCs w:val="20"/>
        </w:rPr>
        <w:t xml:space="preserve">вступного інструктажу з питань охорони праці </w:t>
      </w:r>
    </w:p>
    <w:p w14:paraId="370D5E6C" w14:textId="77777777" w:rsidR="00D67156" w:rsidRPr="00D67156" w:rsidRDefault="008E7A1B" w:rsidP="00D67156">
      <w:pPr>
        <w:widowControl/>
        <w:jc w:val="center"/>
        <w:rPr>
          <w:rFonts w:eastAsia="Times New Roman"/>
          <w:kern w:val="0"/>
          <w:sz w:val="28"/>
          <w:szCs w:val="20"/>
        </w:rPr>
      </w:pPr>
      <w:r>
        <w:rPr>
          <w:rFonts w:eastAsia="Times New Roman"/>
          <w:kern w:val="0"/>
          <w:sz w:val="28"/>
          <w:szCs w:val="20"/>
        </w:rPr>
        <w:t xml:space="preserve">для працівників виконавчого комітету </w:t>
      </w:r>
      <w:r w:rsidR="00642AD9">
        <w:rPr>
          <w:rFonts w:eastAsia="Times New Roman"/>
          <w:kern w:val="0"/>
          <w:sz w:val="28"/>
          <w:szCs w:val="20"/>
        </w:rPr>
        <w:t>Малинської</w:t>
      </w:r>
      <w:r w:rsidR="00D67156" w:rsidRPr="00D67156">
        <w:rPr>
          <w:rFonts w:eastAsia="Times New Roman"/>
          <w:kern w:val="0"/>
          <w:sz w:val="28"/>
          <w:szCs w:val="20"/>
        </w:rPr>
        <w:t xml:space="preserve"> міської ради</w:t>
      </w:r>
    </w:p>
    <w:p w14:paraId="16EC34EC" w14:textId="77777777" w:rsidR="00D67156" w:rsidRPr="00D67156" w:rsidRDefault="00D67156" w:rsidP="00D67156">
      <w:pPr>
        <w:widowControl/>
        <w:ind w:firstLine="720"/>
        <w:jc w:val="both"/>
        <w:rPr>
          <w:rFonts w:eastAsia="Times New Roman"/>
          <w:kern w:val="0"/>
          <w:sz w:val="28"/>
          <w:szCs w:val="20"/>
          <w:highlight w:val="yellow"/>
        </w:rPr>
      </w:pPr>
    </w:p>
    <w:p w14:paraId="7EB6F37C" w14:textId="77777777" w:rsidR="00D67156" w:rsidRDefault="00642AD9" w:rsidP="00B6411A">
      <w:pPr>
        <w:widowControl/>
        <w:jc w:val="center"/>
        <w:rPr>
          <w:rFonts w:eastAsia="Times New Roman"/>
          <w:kern w:val="0"/>
          <w:sz w:val="28"/>
          <w:szCs w:val="20"/>
        </w:rPr>
      </w:pPr>
      <w:r>
        <w:rPr>
          <w:rFonts w:eastAsia="Times New Roman"/>
          <w:kern w:val="0"/>
          <w:sz w:val="28"/>
          <w:szCs w:val="20"/>
        </w:rPr>
        <w:t>1</w:t>
      </w:r>
      <w:r w:rsidR="00D67156" w:rsidRPr="00D67156">
        <w:rPr>
          <w:rFonts w:eastAsia="Times New Roman"/>
          <w:kern w:val="0"/>
          <w:sz w:val="28"/>
          <w:szCs w:val="20"/>
        </w:rPr>
        <w:t>.</w:t>
      </w:r>
      <w:r w:rsidR="001275AD">
        <w:rPr>
          <w:rFonts w:eastAsia="Times New Roman"/>
          <w:kern w:val="0"/>
          <w:sz w:val="28"/>
          <w:szCs w:val="20"/>
        </w:rPr>
        <w:t> </w:t>
      </w:r>
      <w:r w:rsidR="00D67156" w:rsidRPr="00D67156">
        <w:rPr>
          <w:rFonts w:eastAsia="Times New Roman"/>
          <w:kern w:val="0"/>
          <w:sz w:val="28"/>
          <w:szCs w:val="20"/>
        </w:rPr>
        <w:t>Загальні положення</w:t>
      </w:r>
    </w:p>
    <w:p w14:paraId="4BA7CD43" w14:textId="77777777" w:rsidR="00B6411A" w:rsidRPr="00D67156" w:rsidRDefault="00B6411A" w:rsidP="00B6411A">
      <w:pPr>
        <w:widowControl/>
        <w:jc w:val="center"/>
        <w:rPr>
          <w:rFonts w:eastAsia="Times New Roman"/>
          <w:kern w:val="0"/>
          <w:sz w:val="28"/>
          <w:szCs w:val="20"/>
        </w:rPr>
      </w:pPr>
    </w:p>
    <w:p w14:paraId="7F7A6EDC" w14:textId="77777777" w:rsidR="00D67156" w:rsidRPr="00D67156" w:rsidRDefault="00B6411A" w:rsidP="00D67156">
      <w:pPr>
        <w:widowControl/>
        <w:ind w:firstLine="708"/>
        <w:jc w:val="both"/>
        <w:rPr>
          <w:rFonts w:eastAsia="Times New Roman"/>
          <w:kern w:val="0"/>
          <w:sz w:val="28"/>
          <w:szCs w:val="20"/>
        </w:rPr>
      </w:pPr>
      <w:r>
        <w:rPr>
          <w:rFonts w:eastAsia="Times New Roman"/>
          <w:kern w:val="0"/>
          <w:sz w:val="28"/>
          <w:szCs w:val="20"/>
        </w:rPr>
        <w:t>1.1. </w:t>
      </w:r>
      <w:r w:rsidR="00D67156" w:rsidRPr="00D67156">
        <w:rPr>
          <w:rFonts w:eastAsia="Times New Roman"/>
          <w:kern w:val="0"/>
          <w:sz w:val="28"/>
          <w:szCs w:val="20"/>
        </w:rPr>
        <w:t>Інструкція вступного інструктажу з питань охорони праці для пра</w:t>
      </w:r>
      <w:r w:rsidR="008E7A1B">
        <w:rPr>
          <w:rFonts w:eastAsia="Times New Roman"/>
          <w:kern w:val="0"/>
          <w:sz w:val="28"/>
          <w:szCs w:val="20"/>
        </w:rPr>
        <w:t xml:space="preserve">цівників виконавчого комітету </w:t>
      </w:r>
      <w:r w:rsidR="00642AD9">
        <w:rPr>
          <w:rFonts w:eastAsia="Times New Roman"/>
          <w:kern w:val="0"/>
          <w:sz w:val="28"/>
          <w:szCs w:val="20"/>
        </w:rPr>
        <w:t xml:space="preserve">Малинської </w:t>
      </w:r>
      <w:r w:rsidR="00D67156" w:rsidRPr="00D67156">
        <w:rPr>
          <w:rFonts w:eastAsia="Times New Roman"/>
          <w:kern w:val="0"/>
          <w:sz w:val="28"/>
          <w:szCs w:val="20"/>
        </w:rPr>
        <w:t xml:space="preserve">міської ради (далі - Інструкція) </w:t>
      </w:r>
      <w:r w:rsidR="00D67156" w:rsidRPr="00D67156">
        <w:rPr>
          <w:rFonts w:eastAsia="Times New Roman"/>
          <w:color w:val="000000"/>
          <w:kern w:val="0"/>
          <w:sz w:val="28"/>
          <w:szCs w:val="28"/>
        </w:rPr>
        <w:t>встановлює основні вимоги щодо забезпечення охорони праці, техніки безпеки, пожежної безпеки</w:t>
      </w:r>
      <w:r w:rsidR="00D67156" w:rsidRPr="00D67156">
        <w:rPr>
          <w:rFonts w:eastAsia="Times New Roman"/>
          <w:kern w:val="0"/>
          <w:sz w:val="28"/>
          <w:szCs w:val="20"/>
        </w:rPr>
        <w:t xml:space="preserve"> та поширюється на всіх пра</w:t>
      </w:r>
      <w:r w:rsidR="00A36A1D">
        <w:rPr>
          <w:rFonts w:eastAsia="Times New Roman"/>
          <w:kern w:val="0"/>
          <w:sz w:val="28"/>
          <w:szCs w:val="20"/>
        </w:rPr>
        <w:t xml:space="preserve">цівників виконавчого комітету </w:t>
      </w:r>
      <w:r w:rsidR="00642AD9">
        <w:rPr>
          <w:rFonts w:eastAsia="Times New Roman"/>
          <w:kern w:val="0"/>
          <w:sz w:val="28"/>
          <w:szCs w:val="20"/>
        </w:rPr>
        <w:t xml:space="preserve">Малинської </w:t>
      </w:r>
      <w:r w:rsidR="00D67156" w:rsidRPr="00D67156">
        <w:rPr>
          <w:rFonts w:eastAsia="Times New Roman"/>
          <w:kern w:val="0"/>
          <w:sz w:val="28"/>
          <w:szCs w:val="20"/>
        </w:rPr>
        <w:t>міської ради.</w:t>
      </w:r>
    </w:p>
    <w:p w14:paraId="16FBE0DD" w14:textId="77777777" w:rsidR="00D67156" w:rsidRPr="00A36A1D" w:rsidRDefault="00D67156" w:rsidP="00A36A1D">
      <w:pPr>
        <w:widowControl/>
        <w:ind w:firstLine="708"/>
        <w:jc w:val="both"/>
        <w:rPr>
          <w:rFonts w:eastAsia="Times New Roman"/>
          <w:kern w:val="0"/>
          <w:sz w:val="28"/>
          <w:szCs w:val="28"/>
        </w:rPr>
      </w:pPr>
      <w:r w:rsidRPr="00D67156">
        <w:rPr>
          <w:rFonts w:eastAsia="Times New Roman"/>
          <w:kern w:val="0"/>
          <w:sz w:val="28"/>
          <w:szCs w:val="20"/>
        </w:rPr>
        <w:t>1.2.</w:t>
      </w:r>
      <w:r w:rsidR="00B6411A">
        <w:rPr>
          <w:rFonts w:eastAsia="Times New Roman"/>
          <w:kern w:val="0"/>
          <w:sz w:val="28"/>
          <w:szCs w:val="20"/>
        </w:rPr>
        <w:t> </w:t>
      </w:r>
      <w:r w:rsidRPr="00D67156">
        <w:rPr>
          <w:rFonts w:eastAsia="Times New Roman"/>
          <w:kern w:val="0"/>
          <w:sz w:val="28"/>
          <w:szCs w:val="28"/>
        </w:rPr>
        <w:t xml:space="preserve">Вступний інструктаж </w:t>
      </w:r>
      <w:bookmarkStart w:id="0" w:name="132"/>
      <w:bookmarkEnd w:id="0"/>
      <w:r w:rsidRPr="00D67156">
        <w:rPr>
          <w:rFonts w:eastAsia="Times New Roman"/>
          <w:kern w:val="0"/>
          <w:sz w:val="28"/>
          <w:szCs w:val="28"/>
        </w:rPr>
        <w:t xml:space="preserve">проводиться з усіма працівниками, які приймаються на </w:t>
      </w:r>
      <w:r w:rsidR="00A36A1D">
        <w:rPr>
          <w:rFonts w:eastAsia="Times New Roman"/>
          <w:kern w:val="0"/>
          <w:sz w:val="28"/>
          <w:szCs w:val="28"/>
        </w:rPr>
        <w:t xml:space="preserve">роботу до виконавчого комітету </w:t>
      </w:r>
      <w:r w:rsidR="00642AD9">
        <w:rPr>
          <w:rFonts w:eastAsia="Times New Roman"/>
          <w:kern w:val="0"/>
          <w:sz w:val="28"/>
          <w:szCs w:val="28"/>
        </w:rPr>
        <w:t>Малинської міської ради</w:t>
      </w:r>
      <w:r w:rsidR="00B6411A">
        <w:rPr>
          <w:rFonts w:eastAsia="Times New Roman"/>
          <w:kern w:val="0"/>
          <w:sz w:val="28"/>
          <w:szCs w:val="28"/>
        </w:rPr>
        <w:t>.</w:t>
      </w:r>
    </w:p>
    <w:p w14:paraId="57EE4A56" w14:textId="77777777" w:rsidR="00D67156" w:rsidRPr="00D67156" w:rsidRDefault="00B6411A" w:rsidP="00D67156">
      <w:pPr>
        <w:widowControl/>
        <w:ind w:firstLine="708"/>
        <w:jc w:val="both"/>
        <w:rPr>
          <w:rFonts w:eastAsia="Times New Roman"/>
          <w:kern w:val="0"/>
          <w:sz w:val="28"/>
          <w:szCs w:val="20"/>
        </w:rPr>
      </w:pPr>
      <w:bookmarkStart w:id="1" w:name="139"/>
      <w:bookmarkEnd w:id="1"/>
      <w:r>
        <w:rPr>
          <w:rFonts w:eastAsia="Times New Roman"/>
          <w:kern w:val="0"/>
          <w:sz w:val="28"/>
          <w:szCs w:val="28"/>
        </w:rPr>
        <w:t>1.3. </w:t>
      </w:r>
      <w:r w:rsidR="00D67156" w:rsidRPr="00D67156">
        <w:rPr>
          <w:rFonts w:eastAsia="Times New Roman"/>
          <w:kern w:val="0"/>
          <w:sz w:val="28"/>
          <w:szCs w:val="28"/>
        </w:rPr>
        <w:t>Запис про проведення вступного інструктажу робиться в журналі реєстрації вступного інструктажу з питань охорони праці, форма якого визначена Типовим положенням про порядок проведення навчання і перевірки знань з питань охорони праці, затвердженим наказом Державного комітету України з нагляду за охороною</w:t>
      </w:r>
      <w:r>
        <w:rPr>
          <w:rFonts w:eastAsia="Times New Roman"/>
          <w:kern w:val="0"/>
          <w:sz w:val="28"/>
          <w:szCs w:val="28"/>
        </w:rPr>
        <w:t xml:space="preserve"> праці від 15 січня 2005 року № </w:t>
      </w:r>
      <w:r w:rsidR="00D67156" w:rsidRPr="00D67156">
        <w:rPr>
          <w:rFonts w:eastAsia="Times New Roman"/>
          <w:kern w:val="0"/>
          <w:sz w:val="28"/>
          <w:szCs w:val="28"/>
        </w:rPr>
        <w:t>15.</w:t>
      </w:r>
    </w:p>
    <w:p w14:paraId="6BA6AD17" w14:textId="77777777" w:rsidR="00D67156" w:rsidRPr="00D67156" w:rsidRDefault="00D67156" w:rsidP="00D67156">
      <w:pPr>
        <w:widowControl/>
        <w:ind w:firstLine="720"/>
        <w:jc w:val="both"/>
        <w:rPr>
          <w:rFonts w:eastAsia="Times New Roman"/>
          <w:kern w:val="0"/>
          <w:sz w:val="28"/>
          <w:szCs w:val="20"/>
        </w:rPr>
      </w:pPr>
    </w:p>
    <w:p w14:paraId="744B421D" w14:textId="77777777" w:rsidR="001275AD" w:rsidRDefault="00642AD9" w:rsidP="00D67156">
      <w:pPr>
        <w:widowControl/>
        <w:jc w:val="center"/>
        <w:rPr>
          <w:rFonts w:eastAsia="Times New Roman"/>
          <w:kern w:val="0"/>
          <w:sz w:val="28"/>
          <w:szCs w:val="20"/>
        </w:rPr>
      </w:pPr>
      <w:r>
        <w:rPr>
          <w:rFonts w:eastAsia="Times New Roman"/>
          <w:kern w:val="0"/>
          <w:sz w:val="28"/>
          <w:szCs w:val="20"/>
        </w:rPr>
        <w:t>2</w:t>
      </w:r>
      <w:r w:rsidR="00A36A1D">
        <w:rPr>
          <w:rFonts w:eastAsia="Times New Roman"/>
          <w:kern w:val="0"/>
          <w:sz w:val="28"/>
          <w:szCs w:val="20"/>
        </w:rPr>
        <w:t>.</w:t>
      </w:r>
      <w:r w:rsidR="001275AD">
        <w:rPr>
          <w:rFonts w:eastAsia="Times New Roman"/>
          <w:kern w:val="0"/>
          <w:sz w:val="28"/>
          <w:szCs w:val="20"/>
        </w:rPr>
        <w:t> </w:t>
      </w:r>
      <w:r w:rsidR="00A36A1D">
        <w:rPr>
          <w:rFonts w:eastAsia="Times New Roman"/>
          <w:kern w:val="0"/>
          <w:sz w:val="28"/>
          <w:szCs w:val="20"/>
        </w:rPr>
        <w:t xml:space="preserve">Загальні положення про роботу у виконавчому комітеті </w:t>
      </w:r>
    </w:p>
    <w:p w14:paraId="06344EFF" w14:textId="77777777" w:rsidR="00D67156" w:rsidRPr="00D67156" w:rsidRDefault="00642AD9" w:rsidP="00D67156">
      <w:pPr>
        <w:widowControl/>
        <w:jc w:val="center"/>
        <w:rPr>
          <w:rFonts w:eastAsia="Times New Roman"/>
          <w:kern w:val="0"/>
          <w:sz w:val="28"/>
          <w:szCs w:val="20"/>
        </w:rPr>
      </w:pPr>
      <w:r>
        <w:rPr>
          <w:rFonts w:eastAsia="Times New Roman"/>
          <w:kern w:val="0"/>
          <w:sz w:val="28"/>
          <w:szCs w:val="20"/>
        </w:rPr>
        <w:t xml:space="preserve">Малинської </w:t>
      </w:r>
      <w:r w:rsidR="00D67156" w:rsidRPr="00D67156">
        <w:rPr>
          <w:rFonts w:eastAsia="Times New Roman"/>
          <w:kern w:val="0"/>
          <w:sz w:val="28"/>
          <w:szCs w:val="20"/>
        </w:rPr>
        <w:t>міської ради</w:t>
      </w:r>
    </w:p>
    <w:p w14:paraId="1FC734E0" w14:textId="77777777" w:rsidR="00D67156" w:rsidRPr="00D67156" w:rsidRDefault="00D67156" w:rsidP="00D67156">
      <w:pPr>
        <w:widowControl/>
        <w:ind w:firstLine="708"/>
        <w:jc w:val="both"/>
        <w:rPr>
          <w:rFonts w:eastAsia="Times New Roman"/>
          <w:kern w:val="0"/>
          <w:sz w:val="28"/>
          <w:szCs w:val="20"/>
        </w:rPr>
      </w:pPr>
    </w:p>
    <w:p w14:paraId="38443D9B" w14:textId="77777777" w:rsidR="00D67156" w:rsidRPr="00D67156" w:rsidRDefault="002C1982" w:rsidP="006D520A">
      <w:pPr>
        <w:widowControl/>
        <w:ind w:firstLine="708"/>
        <w:jc w:val="both"/>
        <w:rPr>
          <w:rFonts w:eastAsia="Times New Roman"/>
          <w:kern w:val="0"/>
          <w:sz w:val="28"/>
          <w:szCs w:val="20"/>
        </w:rPr>
      </w:pPr>
      <w:r>
        <w:rPr>
          <w:rFonts w:eastAsia="Times New Roman"/>
          <w:kern w:val="0"/>
          <w:sz w:val="28"/>
          <w:szCs w:val="20"/>
        </w:rPr>
        <w:t xml:space="preserve">Виконавчий комітет </w:t>
      </w:r>
      <w:r w:rsidR="00D67156" w:rsidRPr="00D67156">
        <w:rPr>
          <w:rFonts w:eastAsia="Times New Roman"/>
          <w:kern w:val="0"/>
          <w:sz w:val="28"/>
          <w:szCs w:val="20"/>
        </w:rPr>
        <w:t>здійснює</w:t>
      </w:r>
      <w:r w:rsidR="00D67156" w:rsidRPr="00D67156">
        <w:rPr>
          <w:rFonts w:eastAsia="Times New Roman"/>
          <w:kern w:val="0"/>
          <w:sz w:val="28"/>
          <w:szCs w:val="28"/>
        </w:rPr>
        <w:t xml:space="preserve"> організаційне, правове, інформаційне, аналітичне, матеріально-технічне з</w:t>
      </w:r>
      <w:r>
        <w:rPr>
          <w:rFonts w:eastAsia="Times New Roman"/>
          <w:kern w:val="0"/>
          <w:sz w:val="28"/>
          <w:szCs w:val="28"/>
        </w:rPr>
        <w:t xml:space="preserve">абезпечення діяльності </w:t>
      </w:r>
      <w:r w:rsidR="00642AD9">
        <w:rPr>
          <w:rFonts w:eastAsia="Times New Roman"/>
          <w:kern w:val="0"/>
          <w:sz w:val="28"/>
          <w:szCs w:val="28"/>
        </w:rPr>
        <w:t>Малинської</w:t>
      </w:r>
      <w:r w:rsidR="00D67156" w:rsidRPr="00D67156">
        <w:rPr>
          <w:rFonts w:eastAsia="Times New Roman"/>
          <w:kern w:val="0"/>
          <w:sz w:val="28"/>
          <w:szCs w:val="28"/>
        </w:rPr>
        <w:t xml:space="preserve"> міської ради.</w:t>
      </w:r>
    </w:p>
    <w:p w14:paraId="2CFC410C" w14:textId="77777777" w:rsidR="00D67156" w:rsidRPr="00D67156" w:rsidRDefault="00D67156" w:rsidP="00D67156">
      <w:pPr>
        <w:widowControl/>
        <w:jc w:val="both"/>
        <w:rPr>
          <w:rFonts w:eastAsia="Times New Roman"/>
          <w:kern w:val="0"/>
          <w:sz w:val="28"/>
          <w:szCs w:val="20"/>
        </w:rPr>
      </w:pPr>
    </w:p>
    <w:p w14:paraId="645825C0" w14:textId="77777777" w:rsidR="002C1982" w:rsidRDefault="006D520A" w:rsidP="00D67156">
      <w:pPr>
        <w:widowControl/>
        <w:jc w:val="center"/>
        <w:rPr>
          <w:rFonts w:eastAsia="Times New Roman"/>
          <w:kern w:val="0"/>
          <w:sz w:val="28"/>
          <w:szCs w:val="20"/>
        </w:rPr>
      </w:pPr>
      <w:r>
        <w:rPr>
          <w:rFonts w:eastAsia="Times New Roman"/>
          <w:kern w:val="0"/>
          <w:sz w:val="28"/>
          <w:szCs w:val="20"/>
        </w:rPr>
        <w:t>3</w:t>
      </w:r>
      <w:r w:rsidR="00D67156" w:rsidRPr="00D67156">
        <w:rPr>
          <w:rFonts w:eastAsia="Times New Roman"/>
          <w:kern w:val="0"/>
          <w:sz w:val="28"/>
          <w:szCs w:val="20"/>
        </w:rPr>
        <w:t>.</w:t>
      </w:r>
      <w:r w:rsidR="001275AD">
        <w:rPr>
          <w:rFonts w:eastAsia="Times New Roman"/>
          <w:kern w:val="0"/>
          <w:sz w:val="28"/>
          <w:szCs w:val="20"/>
        </w:rPr>
        <w:t> </w:t>
      </w:r>
      <w:r w:rsidR="00D67156" w:rsidRPr="00D67156">
        <w:rPr>
          <w:rFonts w:eastAsia="Times New Roman"/>
          <w:kern w:val="0"/>
          <w:sz w:val="28"/>
          <w:szCs w:val="20"/>
        </w:rPr>
        <w:t>Загальні правила пов</w:t>
      </w:r>
      <w:r w:rsidR="002C1982">
        <w:rPr>
          <w:rFonts w:eastAsia="Times New Roman"/>
          <w:kern w:val="0"/>
          <w:sz w:val="28"/>
          <w:szCs w:val="20"/>
        </w:rPr>
        <w:t>едінки у виконавчому комітеті</w:t>
      </w:r>
    </w:p>
    <w:p w14:paraId="24AD2007" w14:textId="77777777" w:rsidR="00D67156" w:rsidRPr="00D67156" w:rsidRDefault="00642AD9" w:rsidP="00D67156">
      <w:pPr>
        <w:widowControl/>
        <w:jc w:val="center"/>
        <w:rPr>
          <w:rFonts w:eastAsia="Times New Roman"/>
          <w:kern w:val="0"/>
          <w:sz w:val="28"/>
          <w:szCs w:val="20"/>
        </w:rPr>
      </w:pPr>
      <w:r>
        <w:rPr>
          <w:rFonts w:eastAsia="Times New Roman"/>
          <w:kern w:val="0"/>
          <w:sz w:val="28"/>
          <w:szCs w:val="20"/>
        </w:rPr>
        <w:t>Малинської</w:t>
      </w:r>
      <w:r w:rsidR="002C1982">
        <w:rPr>
          <w:rFonts w:eastAsia="Times New Roman"/>
          <w:kern w:val="0"/>
          <w:sz w:val="28"/>
          <w:szCs w:val="20"/>
        </w:rPr>
        <w:t xml:space="preserve"> м</w:t>
      </w:r>
      <w:r w:rsidR="00D67156" w:rsidRPr="00D67156">
        <w:rPr>
          <w:rFonts w:eastAsia="Times New Roman"/>
          <w:kern w:val="0"/>
          <w:sz w:val="28"/>
          <w:szCs w:val="20"/>
        </w:rPr>
        <w:t>іської ради</w:t>
      </w:r>
      <w:r w:rsidR="002C1982">
        <w:rPr>
          <w:rFonts w:eastAsia="Times New Roman"/>
          <w:kern w:val="0"/>
          <w:sz w:val="28"/>
          <w:szCs w:val="20"/>
        </w:rPr>
        <w:t>.</w:t>
      </w:r>
    </w:p>
    <w:p w14:paraId="20B267E3" w14:textId="77777777" w:rsidR="00D67156" w:rsidRPr="00D67156" w:rsidRDefault="00D67156" w:rsidP="00D67156">
      <w:pPr>
        <w:widowControl/>
        <w:ind w:firstLine="708"/>
        <w:jc w:val="both"/>
        <w:rPr>
          <w:rFonts w:eastAsia="Times New Roman"/>
          <w:kern w:val="0"/>
          <w:sz w:val="28"/>
          <w:szCs w:val="20"/>
        </w:rPr>
      </w:pPr>
    </w:p>
    <w:p w14:paraId="774843E8" w14:textId="77777777" w:rsidR="001275AD" w:rsidRDefault="00B6411A" w:rsidP="00D67156">
      <w:pPr>
        <w:widowControl/>
        <w:ind w:firstLine="708"/>
        <w:jc w:val="both"/>
        <w:rPr>
          <w:rFonts w:eastAsia="Times New Roman"/>
          <w:kern w:val="0"/>
          <w:sz w:val="28"/>
          <w:szCs w:val="28"/>
        </w:rPr>
      </w:pPr>
      <w:r>
        <w:rPr>
          <w:rFonts w:eastAsia="Times New Roman"/>
          <w:kern w:val="0"/>
          <w:sz w:val="28"/>
          <w:szCs w:val="28"/>
        </w:rPr>
        <w:t>3.1. </w:t>
      </w:r>
      <w:r w:rsidR="00D67156" w:rsidRPr="00D67156">
        <w:rPr>
          <w:rFonts w:eastAsia="Times New Roman"/>
          <w:kern w:val="0"/>
          <w:sz w:val="28"/>
          <w:szCs w:val="28"/>
        </w:rPr>
        <w:t xml:space="preserve">При знаходженні у приміщеннях і на </w:t>
      </w:r>
      <w:r w:rsidR="00E573DD">
        <w:rPr>
          <w:rFonts w:eastAsia="Times New Roman"/>
          <w:kern w:val="0"/>
          <w:sz w:val="28"/>
          <w:szCs w:val="28"/>
        </w:rPr>
        <w:t>адмініст</w:t>
      </w:r>
      <w:r w:rsidR="002C1982">
        <w:rPr>
          <w:rFonts w:eastAsia="Times New Roman"/>
          <w:kern w:val="0"/>
          <w:sz w:val="28"/>
          <w:szCs w:val="28"/>
        </w:rPr>
        <w:t>ративно-майнов</w:t>
      </w:r>
      <w:r w:rsidR="00E573DD">
        <w:rPr>
          <w:rFonts w:eastAsia="Times New Roman"/>
          <w:kern w:val="0"/>
          <w:sz w:val="28"/>
          <w:szCs w:val="28"/>
        </w:rPr>
        <w:t xml:space="preserve">ій території </w:t>
      </w:r>
      <w:r w:rsidR="00D67156" w:rsidRPr="00D67156">
        <w:rPr>
          <w:rFonts w:eastAsia="Times New Roman"/>
          <w:kern w:val="0"/>
          <w:sz w:val="28"/>
          <w:szCs w:val="28"/>
        </w:rPr>
        <w:t>міської ради пр</w:t>
      </w:r>
      <w:r w:rsidR="00E573DD">
        <w:rPr>
          <w:rFonts w:eastAsia="Times New Roman"/>
          <w:kern w:val="0"/>
          <w:sz w:val="28"/>
          <w:szCs w:val="28"/>
        </w:rPr>
        <w:t>ацівники виконавчого комітету</w:t>
      </w:r>
      <w:r w:rsidR="00D67156" w:rsidRPr="00D67156">
        <w:rPr>
          <w:rFonts w:eastAsia="Times New Roman"/>
          <w:kern w:val="0"/>
          <w:sz w:val="28"/>
          <w:szCs w:val="28"/>
        </w:rPr>
        <w:t xml:space="preserve"> міської ради повинні виконувати вимоги інструкції з охорони праці та протипожежного режиму.</w:t>
      </w:r>
    </w:p>
    <w:p w14:paraId="2A621052"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8"/>
        </w:rPr>
        <w:t>3.2.</w:t>
      </w:r>
      <w:r w:rsidR="00B6411A">
        <w:rPr>
          <w:rFonts w:eastAsia="Times New Roman"/>
          <w:kern w:val="0"/>
          <w:sz w:val="28"/>
          <w:szCs w:val="28"/>
        </w:rPr>
        <w:t> </w:t>
      </w:r>
      <w:r w:rsidRPr="00D67156">
        <w:rPr>
          <w:rFonts w:eastAsia="Times New Roman"/>
          <w:kern w:val="0"/>
          <w:sz w:val="28"/>
          <w:szCs w:val="28"/>
        </w:rPr>
        <w:t>При відкриванні вікон забороняється сідати на підвіконня, перегинатися за межі вікна.</w:t>
      </w:r>
    </w:p>
    <w:p w14:paraId="0F18E924"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8"/>
        </w:rPr>
        <w:t>3.3.</w:t>
      </w:r>
      <w:r w:rsidR="00B6411A">
        <w:rPr>
          <w:rFonts w:eastAsia="Times New Roman"/>
          <w:kern w:val="0"/>
          <w:sz w:val="28"/>
          <w:szCs w:val="28"/>
        </w:rPr>
        <w:t> </w:t>
      </w:r>
      <w:r w:rsidRPr="00D67156">
        <w:rPr>
          <w:rFonts w:eastAsia="Times New Roman"/>
          <w:kern w:val="0"/>
          <w:sz w:val="28"/>
          <w:szCs w:val="28"/>
        </w:rPr>
        <w:t>Курити дозволяється  тільки у спеціально відведених і обладнаних для цього місцях.</w:t>
      </w:r>
    </w:p>
    <w:p w14:paraId="49B4CB44" w14:textId="77777777" w:rsidR="00D67156" w:rsidRPr="00D67156" w:rsidRDefault="00B6411A" w:rsidP="00D67156">
      <w:pPr>
        <w:widowControl/>
        <w:ind w:firstLine="708"/>
        <w:jc w:val="both"/>
        <w:rPr>
          <w:rFonts w:eastAsia="Times New Roman"/>
          <w:kern w:val="0"/>
          <w:sz w:val="28"/>
          <w:szCs w:val="20"/>
        </w:rPr>
      </w:pPr>
      <w:r>
        <w:rPr>
          <w:rFonts w:eastAsia="Times New Roman"/>
          <w:kern w:val="0"/>
          <w:sz w:val="28"/>
          <w:szCs w:val="28"/>
        </w:rPr>
        <w:t>3.4. </w:t>
      </w:r>
      <w:r w:rsidR="00D67156" w:rsidRPr="00D67156">
        <w:rPr>
          <w:rFonts w:eastAsia="Times New Roman"/>
          <w:kern w:val="0"/>
          <w:sz w:val="28"/>
          <w:szCs w:val="28"/>
        </w:rPr>
        <w:t>Забороняється приносити та зберігати легкозаймисті й вибухонебезпечні речовини у службових приміщеннях.</w:t>
      </w:r>
    </w:p>
    <w:p w14:paraId="37E6CA98" w14:textId="77777777" w:rsidR="00D67156" w:rsidRPr="00D67156" w:rsidRDefault="00B6411A" w:rsidP="00D67156">
      <w:pPr>
        <w:widowControl/>
        <w:ind w:firstLine="708"/>
        <w:jc w:val="both"/>
        <w:rPr>
          <w:rFonts w:eastAsia="Times New Roman"/>
          <w:kern w:val="0"/>
          <w:sz w:val="28"/>
          <w:szCs w:val="20"/>
        </w:rPr>
      </w:pPr>
      <w:r>
        <w:rPr>
          <w:rFonts w:eastAsia="Times New Roman"/>
          <w:kern w:val="0"/>
          <w:sz w:val="28"/>
          <w:szCs w:val="28"/>
        </w:rPr>
        <w:t>3.5. </w:t>
      </w:r>
      <w:r w:rsidR="00D67156" w:rsidRPr="00D67156">
        <w:rPr>
          <w:rFonts w:eastAsia="Times New Roman"/>
          <w:kern w:val="0"/>
          <w:sz w:val="28"/>
          <w:szCs w:val="28"/>
        </w:rPr>
        <w:t>Після закінчення роботи необхідно вимкнути з мережі електричні прилади, зачинити вікна та двері.</w:t>
      </w:r>
    </w:p>
    <w:p w14:paraId="2BF6E95C" w14:textId="77777777" w:rsidR="00D67156" w:rsidRPr="00D67156" w:rsidRDefault="00B6411A" w:rsidP="00D67156">
      <w:pPr>
        <w:widowControl/>
        <w:ind w:firstLine="708"/>
        <w:jc w:val="both"/>
        <w:rPr>
          <w:rFonts w:eastAsia="Times New Roman"/>
          <w:kern w:val="0"/>
          <w:sz w:val="28"/>
          <w:szCs w:val="20"/>
        </w:rPr>
      </w:pPr>
      <w:r>
        <w:rPr>
          <w:rFonts w:eastAsia="Times New Roman"/>
          <w:kern w:val="0"/>
          <w:sz w:val="28"/>
          <w:szCs w:val="28"/>
        </w:rPr>
        <w:lastRenderedPageBreak/>
        <w:t>3.6. </w:t>
      </w:r>
      <w:r w:rsidR="00D67156" w:rsidRPr="00D67156">
        <w:rPr>
          <w:rFonts w:eastAsia="Times New Roman"/>
          <w:kern w:val="0"/>
          <w:sz w:val="28"/>
          <w:szCs w:val="28"/>
        </w:rPr>
        <w:t>У разі виявлення будь-яких недоліків необхідно повідомити своєму безпосередньому керівникові та тільки після цього залишати робоче місце.</w:t>
      </w:r>
    </w:p>
    <w:p w14:paraId="3A63347B" w14:textId="77777777" w:rsidR="00D67156" w:rsidRPr="00D67156" w:rsidRDefault="00D67156" w:rsidP="00D67156">
      <w:pPr>
        <w:widowControl/>
        <w:ind w:firstLine="708"/>
        <w:jc w:val="both"/>
        <w:rPr>
          <w:rFonts w:eastAsia="Times New Roman"/>
          <w:kern w:val="0"/>
          <w:sz w:val="28"/>
          <w:szCs w:val="20"/>
        </w:rPr>
      </w:pPr>
    </w:p>
    <w:p w14:paraId="0AE12628" w14:textId="77777777" w:rsidR="00D67156" w:rsidRPr="00D67156" w:rsidRDefault="006D520A" w:rsidP="00D67156">
      <w:pPr>
        <w:widowControl/>
        <w:jc w:val="center"/>
        <w:rPr>
          <w:rFonts w:eastAsia="Times New Roman"/>
          <w:kern w:val="0"/>
          <w:sz w:val="28"/>
          <w:szCs w:val="20"/>
        </w:rPr>
      </w:pPr>
      <w:r>
        <w:rPr>
          <w:rFonts w:eastAsia="Times New Roman"/>
          <w:kern w:val="0"/>
          <w:sz w:val="28"/>
          <w:szCs w:val="20"/>
        </w:rPr>
        <w:t>4</w:t>
      </w:r>
      <w:r w:rsidR="00D67156" w:rsidRPr="00D67156">
        <w:rPr>
          <w:rFonts w:eastAsia="Times New Roman"/>
          <w:kern w:val="0"/>
          <w:sz w:val="28"/>
          <w:szCs w:val="20"/>
        </w:rPr>
        <w:t>.</w:t>
      </w:r>
      <w:r w:rsidR="001275AD">
        <w:rPr>
          <w:rFonts w:eastAsia="Times New Roman"/>
          <w:kern w:val="0"/>
          <w:sz w:val="28"/>
          <w:szCs w:val="20"/>
        </w:rPr>
        <w:t> </w:t>
      </w:r>
      <w:r w:rsidR="00D67156" w:rsidRPr="00D67156">
        <w:rPr>
          <w:rFonts w:eastAsia="Times New Roman"/>
          <w:kern w:val="0"/>
          <w:sz w:val="28"/>
          <w:szCs w:val="20"/>
        </w:rPr>
        <w:t>Основні положення Закону України «Про охорону праці»,</w:t>
      </w:r>
    </w:p>
    <w:p w14:paraId="7A818D57" w14:textId="77777777" w:rsidR="00D67156" w:rsidRPr="00D67156" w:rsidRDefault="00D67156" w:rsidP="00D67156">
      <w:pPr>
        <w:widowControl/>
        <w:jc w:val="center"/>
        <w:rPr>
          <w:rFonts w:eastAsia="Times New Roman"/>
          <w:kern w:val="0"/>
          <w:sz w:val="28"/>
          <w:szCs w:val="20"/>
        </w:rPr>
      </w:pPr>
      <w:r w:rsidRPr="00D67156">
        <w:rPr>
          <w:rFonts w:eastAsia="Times New Roman"/>
          <w:kern w:val="0"/>
          <w:sz w:val="28"/>
          <w:szCs w:val="20"/>
        </w:rPr>
        <w:t>Кодексу законів про працю України та інших</w:t>
      </w:r>
    </w:p>
    <w:p w14:paraId="57184761" w14:textId="77777777" w:rsidR="00D67156" w:rsidRPr="00D67156" w:rsidRDefault="00D67156" w:rsidP="00D67156">
      <w:pPr>
        <w:widowControl/>
        <w:jc w:val="center"/>
        <w:rPr>
          <w:rFonts w:eastAsia="Times New Roman"/>
          <w:kern w:val="0"/>
          <w:sz w:val="28"/>
          <w:szCs w:val="20"/>
        </w:rPr>
      </w:pPr>
      <w:r w:rsidRPr="00D67156">
        <w:rPr>
          <w:rFonts w:eastAsia="Times New Roman"/>
          <w:kern w:val="0"/>
          <w:sz w:val="28"/>
          <w:szCs w:val="20"/>
        </w:rPr>
        <w:t xml:space="preserve"> нормативно-правових актів про охорону праці</w:t>
      </w:r>
    </w:p>
    <w:p w14:paraId="597728FB" w14:textId="77777777" w:rsidR="00D67156" w:rsidRPr="00D67156" w:rsidRDefault="00D67156" w:rsidP="00D67156">
      <w:pPr>
        <w:widowControl/>
        <w:ind w:firstLine="708"/>
        <w:jc w:val="both"/>
        <w:rPr>
          <w:rFonts w:eastAsia="Times New Roman"/>
          <w:kern w:val="0"/>
          <w:sz w:val="28"/>
          <w:szCs w:val="20"/>
        </w:rPr>
      </w:pPr>
    </w:p>
    <w:p w14:paraId="4B6C0FBB" w14:textId="77777777" w:rsidR="00D67156" w:rsidRPr="00D67156" w:rsidRDefault="00170434" w:rsidP="00D67156">
      <w:pPr>
        <w:widowControl/>
        <w:ind w:firstLine="708"/>
        <w:jc w:val="both"/>
        <w:rPr>
          <w:rFonts w:eastAsia="Times New Roman"/>
          <w:kern w:val="0"/>
          <w:sz w:val="28"/>
          <w:szCs w:val="20"/>
        </w:rPr>
      </w:pPr>
      <w:r>
        <w:rPr>
          <w:rFonts w:eastAsia="Times New Roman"/>
          <w:kern w:val="0"/>
          <w:sz w:val="28"/>
          <w:szCs w:val="20"/>
        </w:rPr>
        <w:t>4.1. </w:t>
      </w:r>
      <w:r w:rsidR="00D67156" w:rsidRPr="00D67156">
        <w:rPr>
          <w:rFonts w:eastAsia="Times New Roman"/>
          <w:kern w:val="0"/>
          <w:sz w:val="28"/>
          <w:szCs w:val="20"/>
        </w:rPr>
        <w:t>Закон України «Про охорону праці» визначає основні положення щодо реалізації конституційного права громад</w:t>
      </w:r>
      <w:r w:rsidR="00B06134">
        <w:rPr>
          <w:rFonts w:eastAsia="Times New Roman"/>
          <w:kern w:val="0"/>
          <w:sz w:val="28"/>
          <w:szCs w:val="20"/>
        </w:rPr>
        <w:t>ян на охорону їх життя і здоров</w:t>
      </w:r>
      <w:r w:rsidR="00B06134" w:rsidRPr="00B06134">
        <w:rPr>
          <w:rFonts w:eastAsia="Times New Roman"/>
          <w:kern w:val="0"/>
          <w:sz w:val="28"/>
          <w:szCs w:val="20"/>
        </w:rPr>
        <w:t>’</w:t>
      </w:r>
      <w:r w:rsidR="00D67156" w:rsidRPr="00D67156">
        <w:rPr>
          <w:rFonts w:eastAsia="Times New Roman"/>
          <w:kern w:val="0"/>
          <w:sz w:val="28"/>
          <w:szCs w:val="20"/>
        </w:rPr>
        <w:t>я в процесі трудової діяльності, регулює за участю відповідних державних органів відносини між роботодавцем і працівником з питань безпеки, гігієни праці та виробничого середовища і встановлює єдиний порядок організації охорони праці в Україні.</w:t>
      </w:r>
    </w:p>
    <w:p w14:paraId="0BA45E04"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Дія цього Закону поширюється на всіх юридичних і фізичних осіб, які відповідно до законодавства використовують найману працю, та на всіх працюючих.</w:t>
      </w:r>
    </w:p>
    <w:p w14:paraId="3BB77434" w14:textId="77777777" w:rsidR="00D67156" w:rsidRPr="00D67156" w:rsidRDefault="00170434" w:rsidP="00D67156">
      <w:pPr>
        <w:widowControl/>
        <w:ind w:firstLine="708"/>
        <w:jc w:val="both"/>
        <w:rPr>
          <w:rFonts w:eastAsia="Times New Roman"/>
          <w:kern w:val="0"/>
          <w:sz w:val="28"/>
          <w:szCs w:val="20"/>
        </w:rPr>
      </w:pPr>
      <w:r>
        <w:rPr>
          <w:rFonts w:eastAsia="Times New Roman"/>
          <w:kern w:val="0"/>
          <w:sz w:val="28"/>
          <w:szCs w:val="20"/>
        </w:rPr>
        <w:t>4.2. </w:t>
      </w:r>
      <w:r w:rsidR="00D67156" w:rsidRPr="00D67156">
        <w:rPr>
          <w:rFonts w:eastAsia="Times New Roman"/>
          <w:kern w:val="0"/>
          <w:sz w:val="28"/>
          <w:szCs w:val="20"/>
        </w:rPr>
        <w:t>Робочий час і час відпочинку:</w:t>
      </w:r>
    </w:p>
    <w:p w14:paraId="07F1C3F0" w14:textId="77777777" w:rsidR="00D67156" w:rsidRPr="00D67156" w:rsidRDefault="00170434" w:rsidP="00D67156">
      <w:pPr>
        <w:widowControl/>
        <w:ind w:firstLine="708"/>
        <w:jc w:val="both"/>
        <w:rPr>
          <w:rFonts w:eastAsia="Times New Roman"/>
          <w:kern w:val="0"/>
          <w:sz w:val="28"/>
          <w:szCs w:val="20"/>
        </w:rPr>
      </w:pPr>
      <w:r>
        <w:rPr>
          <w:rFonts w:eastAsia="Times New Roman"/>
          <w:kern w:val="0"/>
          <w:sz w:val="28"/>
          <w:szCs w:val="20"/>
        </w:rPr>
        <w:t>1</w:t>
      </w:r>
      <w:r w:rsidR="00287A0D">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 xml:space="preserve">До початку роботи працівник повинен ознайомитися з правилами внутрішнього трудового розпорядку, </w:t>
      </w:r>
      <w:r w:rsidR="00D67156" w:rsidRPr="00D67156">
        <w:rPr>
          <w:rFonts w:eastAsia="Times New Roman"/>
          <w:bCs/>
          <w:iCs/>
          <w:kern w:val="0"/>
          <w:sz w:val="28"/>
          <w:szCs w:val="20"/>
        </w:rPr>
        <w:t>умовами праці та</w:t>
      </w:r>
      <w:r w:rsidR="00D67156" w:rsidRPr="00D67156">
        <w:rPr>
          <w:rFonts w:eastAsia="Times New Roman"/>
          <w:kern w:val="0"/>
          <w:sz w:val="28"/>
          <w:szCs w:val="20"/>
        </w:rPr>
        <w:t xml:space="preserve"> бути проінструктованим з питань охорони праці та пожежної безпеки.</w:t>
      </w:r>
    </w:p>
    <w:p w14:paraId="60F687E1" w14:textId="77777777" w:rsidR="00D67156" w:rsidRPr="00D67156" w:rsidRDefault="00170434" w:rsidP="00D67156">
      <w:pPr>
        <w:widowControl/>
        <w:ind w:firstLine="708"/>
        <w:jc w:val="both"/>
        <w:rPr>
          <w:rFonts w:eastAsia="Times New Roman"/>
          <w:kern w:val="0"/>
          <w:sz w:val="28"/>
          <w:szCs w:val="20"/>
        </w:rPr>
      </w:pPr>
      <w:r>
        <w:rPr>
          <w:rFonts w:eastAsia="Times New Roman"/>
          <w:kern w:val="0"/>
          <w:sz w:val="28"/>
          <w:szCs w:val="20"/>
        </w:rPr>
        <w:t>2</w:t>
      </w:r>
      <w:r w:rsidR="00287A0D">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Працівник повинен особисто виконувати доручену йому роботу і не має права передоручати її іншому працівникові.</w:t>
      </w:r>
    </w:p>
    <w:p w14:paraId="6CC7BDB1"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3</w:t>
      </w:r>
      <w:r w:rsidR="00287A0D">
        <w:rPr>
          <w:rFonts w:eastAsia="Times New Roman"/>
          <w:kern w:val="0"/>
          <w:sz w:val="28"/>
          <w:szCs w:val="20"/>
        </w:rPr>
        <w:t>)</w:t>
      </w:r>
      <w:r w:rsidR="00170434">
        <w:rPr>
          <w:rFonts w:eastAsia="Times New Roman"/>
          <w:kern w:val="0"/>
          <w:sz w:val="28"/>
          <w:szCs w:val="20"/>
        </w:rPr>
        <w:t> </w:t>
      </w:r>
      <w:r w:rsidRPr="00D67156">
        <w:rPr>
          <w:rFonts w:eastAsia="Times New Roman"/>
          <w:kern w:val="0"/>
          <w:sz w:val="28"/>
          <w:szCs w:val="20"/>
        </w:rPr>
        <w:t>Роботодавець не має права вимагати від працівника виконання роботи, не зумовленої його посадовими обов’язками.</w:t>
      </w:r>
    </w:p>
    <w:p w14:paraId="45C53247"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4</w:t>
      </w:r>
      <w:r w:rsidR="00287A0D">
        <w:rPr>
          <w:rFonts w:eastAsia="Times New Roman"/>
          <w:kern w:val="0"/>
          <w:sz w:val="28"/>
          <w:szCs w:val="20"/>
        </w:rPr>
        <w:t>)</w:t>
      </w:r>
      <w:r w:rsidR="00170434">
        <w:rPr>
          <w:rFonts w:eastAsia="Times New Roman"/>
          <w:kern w:val="0"/>
          <w:sz w:val="28"/>
          <w:szCs w:val="20"/>
        </w:rPr>
        <w:t> </w:t>
      </w:r>
      <w:r w:rsidRPr="00D67156">
        <w:rPr>
          <w:rFonts w:eastAsia="Times New Roman"/>
          <w:kern w:val="0"/>
          <w:sz w:val="28"/>
          <w:szCs w:val="20"/>
        </w:rPr>
        <w:t>Працівникам надається перерва для відпочинку і харчування. Час початку і закінчення перерви встановлюється правилами внутрішнього трудового розпорядку.</w:t>
      </w:r>
    </w:p>
    <w:p w14:paraId="392694C0"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5</w:t>
      </w:r>
      <w:r w:rsidR="00287A0D">
        <w:rPr>
          <w:rFonts w:eastAsia="Times New Roman"/>
          <w:kern w:val="0"/>
          <w:sz w:val="28"/>
          <w:szCs w:val="20"/>
        </w:rPr>
        <w:t xml:space="preserve">) </w:t>
      </w:r>
      <w:r w:rsidRPr="00D67156">
        <w:rPr>
          <w:rFonts w:eastAsia="Times New Roman"/>
          <w:kern w:val="0"/>
          <w:sz w:val="28"/>
          <w:szCs w:val="20"/>
        </w:rPr>
        <w:t>Залучення окремих працівників до роботи у вихідні, святкові та неробочі дні допускається у виняткових випадках за письмовим дозволом роботодавця, оформленим у встановленому порядку.</w:t>
      </w:r>
    </w:p>
    <w:p w14:paraId="1825641E"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Робота у вихідний, святковий чи неробочий день може компенсуватися за згодою сторін наданням іншого дня відпочинку або в грошовій формі у подвійному розмірі.</w:t>
      </w:r>
    </w:p>
    <w:p w14:paraId="6D7E889F"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6</w:t>
      </w:r>
      <w:r w:rsidR="00287A0D">
        <w:rPr>
          <w:rFonts w:eastAsia="Times New Roman"/>
          <w:kern w:val="0"/>
          <w:sz w:val="28"/>
          <w:szCs w:val="20"/>
        </w:rPr>
        <w:t>)</w:t>
      </w:r>
      <w:r w:rsidR="00170434">
        <w:rPr>
          <w:rFonts w:eastAsia="Times New Roman"/>
          <w:kern w:val="0"/>
          <w:sz w:val="28"/>
          <w:szCs w:val="20"/>
        </w:rPr>
        <w:t> </w:t>
      </w:r>
      <w:r w:rsidRPr="00D67156">
        <w:rPr>
          <w:rFonts w:eastAsia="Times New Roman"/>
          <w:kern w:val="0"/>
          <w:sz w:val="28"/>
          <w:szCs w:val="20"/>
        </w:rPr>
        <w:t xml:space="preserve">Усім працівникам надаються щорічні відпустки із збереженням місця роботи (посади) і середнього заробітку тривалістю, визначеною законодавством України. </w:t>
      </w:r>
    </w:p>
    <w:p w14:paraId="2A4C1EAB" w14:textId="77777777" w:rsidR="00D67156" w:rsidRPr="00D67156" w:rsidRDefault="00D67156" w:rsidP="00D67156">
      <w:pPr>
        <w:widowControl/>
        <w:ind w:firstLine="720"/>
        <w:jc w:val="both"/>
        <w:rPr>
          <w:rFonts w:eastAsia="Times New Roman"/>
          <w:kern w:val="0"/>
          <w:sz w:val="28"/>
          <w:szCs w:val="20"/>
        </w:rPr>
      </w:pPr>
      <w:r w:rsidRPr="00D67156">
        <w:rPr>
          <w:rFonts w:eastAsia="Times New Roman"/>
          <w:kern w:val="0"/>
          <w:sz w:val="28"/>
          <w:szCs w:val="20"/>
        </w:rPr>
        <w:t>4.3.</w:t>
      </w:r>
      <w:r w:rsidR="00170434">
        <w:rPr>
          <w:rFonts w:eastAsia="Times New Roman"/>
          <w:kern w:val="0"/>
          <w:sz w:val="28"/>
          <w:szCs w:val="20"/>
        </w:rPr>
        <w:t> </w:t>
      </w:r>
      <w:r w:rsidRPr="00D67156">
        <w:rPr>
          <w:rFonts w:eastAsia="Times New Roman"/>
          <w:kern w:val="0"/>
          <w:sz w:val="28"/>
          <w:szCs w:val="20"/>
        </w:rPr>
        <w:t>Правила внутрішнього трудового розпорядку, відповідальність за порушення цих правил:</w:t>
      </w:r>
    </w:p>
    <w:p w14:paraId="454156F8" w14:textId="77777777" w:rsidR="00D67156" w:rsidRPr="00D67156" w:rsidRDefault="00170434" w:rsidP="00D67156">
      <w:pPr>
        <w:widowControl/>
        <w:ind w:firstLine="708"/>
        <w:jc w:val="both"/>
        <w:rPr>
          <w:rFonts w:eastAsia="Times New Roman"/>
          <w:kern w:val="0"/>
          <w:sz w:val="28"/>
          <w:szCs w:val="20"/>
        </w:rPr>
      </w:pPr>
      <w:r>
        <w:rPr>
          <w:rFonts w:eastAsia="Times New Roman"/>
          <w:kern w:val="0"/>
          <w:sz w:val="28"/>
          <w:szCs w:val="20"/>
        </w:rPr>
        <w:t>1</w:t>
      </w:r>
      <w:r w:rsidR="00287A0D">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Правила внутрішнього трудового розпорядку спрямовані на зміцнення трудової дисципліни, організації праці, раціональне використання робочого часу, підвищення продуктивності праці.</w:t>
      </w:r>
    </w:p>
    <w:p w14:paraId="76B2418E" w14:textId="77777777" w:rsidR="00D67156" w:rsidRPr="00D67156" w:rsidRDefault="00170434" w:rsidP="00D67156">
      <w:pPr>
        <w:widowControl/>
        <w:ind w:firstLine="708"/>
        <w:jc w:val="both"/>
        <w:rPr>
          <w:rFonts w:eastAsia="Times New Roman"/>
          <w:kern w:val="0"/>
          <w:sz w:val="28"/>
          <w:szCs w:val="20"/>
        </w:rPr>
      </w:pPr>
      <w:r>
        <w:rPr>
          <w:rFonts w:eastAsia="Times New Roman"/>
          <w:kern w:val="0"/>
          <w:sz w:val="28"/>
          <w:szCs w:val="20"/>
        </w:rPr>
        <w:t>2</w:t>
      </w:r>
      <w:r w:rsidR="00287A0D">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Працівник зобов'язаний:</w:t>
      </w:r>
    </w:p>
    <w:p w14:paraId="2F89E025" w14:textId="77777777" w:rsidR="00D67156" w:rsidRDefault="00690DDA" w:rsidP="00D67156">
      <w:pPr>
        <w:widowControl/>
        <w:ind w:firstLine="708"/>
        <w:jc w:val="both"/>
        <w:rPr>
          <w:rFonts w:eastAsia="Times New Roman"/>
          <w:kern w:val="0"/>
          <w:sz w:val="28"/>
          <w:szCs w:val="20"/>
        </w:rPr>
      </w:pPr>
      <w:r w:rsidRPr="00690DDA">
        <w:rPr>
          <w:sz w:val="28"/>
          <w:szCs w:val="28"/>
          <w:lang w:val="ru-RU"/>
        </w:rPr>
        <w:t>знати і виконувати</w:t>
      </w:r>
      <w:r w:rsidR="00FC3FCA">
        <w:rPr>
          <w:sz w:val="28"/>
          <w:szCs w:val="28"/>
          <w:lang w:val="ru-RU"/>
        </w:rPr>
        <w:t xml:space="preserve"> </w:t>
      </w:r>
      <w:r w:rsidRPr="00690DDA">
        <w:rPr>
          <w:sz w:val="28"/>
          <w:szCs w:val="28"/>
          <w:lang w:val="ru-RU"/>
        </w:rPr>
        <w:t>вимоги нормативно-правових</w:t>
      </w:r>
      <w:r w:rsidR="00FC3FCA">
        <w:rPr>
          <w:sz w:val="28"/>
          <w:szCs w:val="28"/>
          <w:lang w:val="ru-RU"/>
        </w:rPr>
        <w:t xml:space="preserve"> </w:t>
      </w:r>
      <w:r w:rsidRPr="00690DDA">
        <w:rPr>
          <w:sz w:val="28"/>
          <w:szCs w:val="28"/>
          <w:lang w:val="ru-RU"/>
        </w:rPr>
        <w:t>актів з охорони</w:t>
      </w:r>
      <w:r w:rsidR="00FC3FCA">
        <w:rPr>
          <w:sz w:val="28"/>
          <w:szCs w:val="28"/>
          <w:lang w:val="ru-RU"/>
        </w:rPr>
        <w:t xml:space="preserve"> </w:t>
      </w:r>
      <w:r w:rsidRPr="00690DDA">
        <w:rPr>
          <w:sz w:val="28"/>
          <w:szCs w:val="28"/>
          <w:lang w:val="ru-RU"/>
        </w:rPr>
        <w:t>праці</w:t>
      </w:r>
      <w:r w:rsidR="00D67156" w:rsidRPr="00690DDA">
        <w:rPr>
          <w:rFonts w:eastAsia="Times New Roman"/>
          <w:kern w:val="0"/>
          <w:sz w:val="28"/>
          <w:szCs w:val="28"/>
        </w:rPr>
        <w:t>,</w:t>
      </w:r>
      <w:r w:rsidR="00D67156" w:rsidRPr="00D67156">
        <w:rPr>
          <w:rFonts w:eastAsia="Times New Roman"/>
          <w:kern w:val="0"/>
          <w:sz w:val="28"/>
          <w:szCs w:val="20"/>
        </w:rPr>
        <w:t xml:space="preserve"> трудової дисципліни;</w:t>
      </w:r>
    </w:p>
    <w:p w14:paraId="5768B326" w14:textId="77777777" w:rsidR="00690DDA" w:rsidRPr="00690DDA" w:rsidRDefault="00B06134" w:rsidP="00690DDA">
      <w:pPr>
        <w:ind w:firstLine="709"/>
        <w:jc w:val="both"/>
        <w:rPr>
          <w:rFonts w:eastAsia="Times New Roman"/>
          <w:kern w:val="0"/>
          <w:sz w:val="28"/>
          <w:szCs w:val="28"/>
          <w:lang w:val="ru-RU"/>
        </w:rPr>
      </w:pPr>
      <w:r>
        <w:rPr>
          <w:sz w:val="28"/>
          <w:szCs w:val="28"/>
          <w:lang w:val="ru-RU"/>
        </w:rPr>
        <w:lastRenderedPageBreak/>
        <w:t>- </w:t>
      </w:r>
      <w:r w:rsidR="00690DDA" w:rsidRPr="00690DDA">
        <w:rPr>
          <w:sz w:val="28"/>
          <w:szCs w:val="28"/>
          <w:lang w:val="ru-RU"/>
        </w:rPr>
        <w:t>дбати про особисту</w:t>
      </w:r>
      <w:r w:rsidR="00593ECB">
        <w:rPr>
          <w:sz w:val="28"/>
          <w:szCs w:val="28"/>
          <w:lang w:val="ru-RU"/>
        </w:rPr>
        <w:t xml:space="preserve"> </w:t>
      </w:r>
      <w:r w:rsidR="00690DDA" w:rsidRPr="00690DDA">
        <w:rPr>
          <w:sz w:val="28"/>
          <w:szCs w:val="28"/>
          <w:lang w:val="ru-RU"/>
        </w:rPr>
        <w:t>безпеку і здоров'я, а також про безпеку і здоров'яоточуючих людей в процесі</w:t>
      </w:r>
      <w:r w:rsidR="006B701B">
        <w:rPr>
          <w:sz w:val="28"/>
          <w:szCs w:val="28"/>
          <w:lang w:val="ru-RU"/>
        </w:rPr>
        <w:t xml:space="preserve"> </w:t>
      </w:r>
      <w:r w:rsidR="00690DDA" w:rsidRPr="00690DDA">
        <w:rPr>
          <w:sz w:val="28"/>
          <w:szCs w:val="28"/>
          <w:lang w:val="ru-RU"/>
        </w:rPr>
        <w:t>виконання будь-яких</w:t>
      </w:r>
      <w:r w:rsidR="006B701B">
        <w:rPr>
          <w:sz w:val="28"/>
          <w:szCs w:val="28"/>
          <w:lang w:val="ru-RU"/>
        </w:rPr>
        <w:t xml:space="preserve"> </w:t>
      </w:r>
      <w:r w:rsidR="00690DDA" w:rsidRPr="00690DDA">
        <w:rPr>
          <w:sz w:val="28"/>
          <w:szCs w:val="28"/>
          <w:lang w:val="ru-RU"/>
        </w:rPr>
        <w:t>робітчи</w:t>
      </w:r>
      <w:r w:rsidR="006B701B">
        <w:rPr>
          <w:sz w:val="28"/>
          <w:szCs w:val="28"/>
          <w:lang w:val="ru-RU"/>
        </w:rPr>
        <w:t xml:space="preserve"> </w:t>
      </w:r>
      <w:r w:rsidR="00690DDA" w:rsidRPr="00690DDA">
        <w:rPr>
          <w:sz w:val="28"/>
          <w:szCs w:val="28"/>
          <w:lang w:val="ru-RU"/>
        </w:rPr>
        <w:t>під час пере</w:t>
      </w:r>
      <w:r w:rsidR="00690DDA">
        <w:rPr>
          <w:sz w:val="28"/>
          <w:szCs w:val="28"/>
          <w:lang w:val="ru-RU"/>
        </w:rPr>
        <w:t>бування на території установи</w:t>
      </w:r>
      <w:r w:rsidR="00690DDA" w:rsidRPr="00690DDA">
        <w:rPr>
          <w:sz w:val="28"/>
          <w:szCs w:val="28"/>
          <w:lang w:val="ru-RU"/>
        </w:rPr>
        <w:t>;</w:t>
      </w:r>
    </w:p>
    <w:p w14:paraId="66AD8C1F" w14:textId="77777777" w:rsidR="00E84220" w:rsidRDefault="00B06134" w:rsidP="00E84220">
      <w:pPr>
        <w:widowControl/>
        <w:ind w:firstLine="708"/>
        <w:jc w:val="both"/>
        <w:rPr>
          <w:rFonts w:eastAsia="Times New Roman"/>
          <w:kern w:val="0"/>
          <w:sz w:val="28"/>
          <w:szCs w:val="20"/>
        </w:rPr>
      </w:pPr>
      <w:r>
        <w:rPr>
          <w:rFonts w:eastAsia="Times New Roman"/>
          <w:kern w:val="0"/>
          <w:sz w:val="28"/>
          <w:szCs w:val="20"/>
          <w:lang w:val="ru-RU"/>
        </w:rPr>
        <w:t>- </w:t>
      </w:r>
      <w:r w:rsidR="00D67156" w:rsidRPr="00D67156">
        <w:rPr>
          <w:rFonts w:eastAsia="Times New Roman"/>
          <w:kern w:val="0"/>
          <w:sz w:val="28"/>
          <w:szCs w:val="20"/>
        </w:rPr>
        <w:t>утримувати своє робоче місце в належному стані та виконувати встановлений порядок щодо зберігання матеріалів, цінностей та документів.</w:t>
      </w:r>
    </w:p>
    <w:p w14:paraId="2AE580DE" w14:textId="77777777" w:rsidR="00E84220" w:rsidRPr="00E84220" w:rsidRDefault="00E84220" w:rsidP="00D67156">
      <w:pPr>
        <w:widowControl/>
        <w:ind w:firstLine="708"/>
        <w:jc w:val="both"/>
        <w:rPr>
          <w:rFonts w:eastAsia="Times New Roman"/>
          <w:kern w:val="0"/>
          <w:sz w:val="28"/>
          <w:szCs w:val="28"/>
          <w:lang w:val="ru-RU"/>
        </w:rPr>
      </w:pPr>
      <w:r w:rsidRPr="00E84220">
        <w:rPr>
          <w:sz w:val="28"/>
          <w:szCs w:val="28"/>
          <w:lang w:val="ru-RU"/>
        </w:rPr>
        <w:t>Працівник</w:t>
      </w:r>
      <w:r w:rsidR="00593ECB">
        <w:rPr>
          <w:sz w:val="28"/>
          <w:szCs w:val="28"/>
          <w:lang w:val="ru-RU"/>
        </w:rPr>
        <w:t xml:space="preserve"> </w:t>
      </w:r>
      <w:r w:rsidRPr="00E84220">
        <w:rPr>
          <w:sz w:val="28"/>
          <w:szCs w:val="28"/>
          <w:lang w:val="ru-RU"/>
        </w:rPr>
        <w:t>несе</w:t>
      </w:r>
      <w:r w:rsidR="00593ECB">
        <w:rPr>
          <w:sz w:val="28"/>
          <w:szCs w:val="28"/>
          <w:lang w:val="ru-RU"/>
        </w:rPr>
        <w:t xml:space="preserve"> </w:t>
      </w:r>
      <w:r w:rsidRPr="00E84220">
        <w:rPr>
          <w:sz w:val="28"/>
          <w:szCs w:val="28"/>
          <w:lang w:val="ru-RU"/>
        </w:rPr>
        <w:t>безпосередню</w:t>
      </w:r>
      <w:r w:rsidR="00593ECB">
        <w:rPr>
          <w:sz w:val="28"/>
          <w:szCs w:val="28"/>
          <w:lang w:val="ru-RU"/>
        </w:rPr>
        <w:t xml:space="preserve"> </w:t>
      </w:r>
      <w:r w:rsidRPr="00E84220">
        <w:rPr>
          <w:sz w:val="28"/>
          <w:szCs w:val="28"/>
          <w:lang w:val="ru-RU"/>
        </w:rPr>
        <w:t>відповідальність за порушення</w:t>
      </w:r>
      <w:r w:rsidR="00593ECB">
        <w:rPr>
          <w:sz w:val="28"/>
          <w:szCs w:val="28"/>
          <w:lang w:val="ru-RU"/>
        </w:rPr>
        <w:t xml:space="preserve"> </w:t>
      </w:r>
      <w:r w:rsidRPr="00E84220">
        <w:rPr>
          <w:sz w:val="28"/>
          <w:szCs w:val="28"/>
          <w:lang w:val="ru-RU"/>
        </w:rPr>
        <w:t>зазначених</w:t>
      </w:r>
      <w:r w:rsidR="00593ECB">
        <w:rPr>
          <w:sz w:val="28"/>
          <w:szCs w:val="28"/>
          <w:lang w:val="ru-RU"/>
        </w:rPr>
        <w:t xml:space="preserve"> </w:t>
      </w:r>
      <w:r w:rsidRPr="00E84220">
        <w:rPr>
          <w:sz w:val="28"/>
          <w:szCs w:val="28"/>
          <w:lang w:val="ru-RU"/>
        </w:rPr>
        <w:t>вимог.</w:t>
      </w:r>
    </w:p>
    <w:p w14:paraId="418D84F0"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3</w:t>
      </w:r>
      <w:r w:rsidR="00287A0D">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Керівники структурних підрозділів зобов’язані:</w:t>
      </w:r>
    </w:p>
    <w:p w14:paraId="6D31BF2E" w14:textId="77777777" w:rsidR="00D67156" w:rsidRPr="00D67156" w:rsidRDefault="00B06134" w:rsidP="00D67156">
      <w:pPr>
        <w:widowControl/>
        <w:ind w:firstLine="708"/>
        <w:jc w:val="both"/>
        <w:rPr>
          <w:rFonts w:eastAsia="Times New Roman"/>
          <w:kern w:val="0"/>
          <w:sz w:val="28"/>
          <w:szCs w:val="20"/>
        </w:rPr>
      </w:pPr>
      <w:r>
        <w:rPr>
          <w:rFonts w:eastAsia="Times New Roman"/>
          <w:kern w:val="0"/>
          <w:sz w:val="28"/>
          <w:szCs w:val="20"/>
        </w:rPr>
        <w:t>- </w:t>
      </w:r>
      <w:r w:rsidR="00D67156" w:rsidRPr="00D67156">
        <w:rPr>
          <w:rFonts w:eastAsia="Times New Roman"/>
          <w:kern w:val="0"/>
          <w:sz w:val="28"/>
          <w:szCs w:val="20"/>
        </w:rPr>
        <w:t>контролювати виконання підлеглими трудової дисципліни;</w:t>
      </w:r>
    </w:p>
    <w:p w14:paraId="2880394E" w14:textId="77777777" w:rsidR="00D67156" w:rsidRPr="00D67156" w:rsidRDefault="00B06134" w:rsidP="00D67156">
      <w:pPr>
        <w:widowControl/>
        <w:ind w:firstLine="720"/>
        <w:jc w:val="both"/>
        <w:rPr>
          <w:rFonts w:eastAsia="Times New Roman"/>
          <w:kern w:val="0"/>
          <w:sz w:val="28"/>
          <w:szCs w:val="20"/>
        </w:rPr>
      </w:pPr>
      <w:r>
        <w:rPr>
          <w:rFonts w:eastAsia="Times New Roman"/>
          <w:kern w:val="0"/>
          <w:sz w:val="28"/>
          <w:szCs w:val="20"/>
        </w:rPr>
        <w:t>- </w:t>
      </w:r>
      <w:r w:rsidR="00D67156" w:rsidRPr="00D67156">
        <w:rPr>
          <w:rFonts w:eastAsia="Times New Roman"/>
          <w:kern w:val="0"/>
          <w:sz w:val="28"/>
          <w:szCs w:val="20"/>
        </w:rPr>
        <w:t>уживати заходів щодо належного технічного оснащення робочих місць підлеглих і створення на них умов, які відповідають правилам охорони праці;</w:t>
      </w:r>
    </w:p>
    <w:p w14:paraId="5A2326E6" w14:textId="77777777" w:rsidR="00D67156" w:rsidRPr="00D67156" w:rsidRDefault="00B06134" w:rsidP="00D67156">
      <w:pPr>
        <w:widowControl/>
        <w:ind w:firstLine="708"/>
        <w:jc w:val="both"/>
        <w:rPr>
          <w:rFonts w:eastAsia="Times New Roman"/>
          <w:kern w:val="0"/>
          <w:sz w:val="28"/>
          <w:szCs w:val="20"/>
        </w:rPr>
      </w:pPr>
      <w:r>
        <w:rPr>
          <w:rFonts w:eastAsia="Times New Roman"/>
          <w:kern w:val="0"/>
          <w:sz w:val="28"/>
          <w:szCs w:val="20"/>
        </w:rPr>
        <w:t>- </w:t>
      </w:r>
      <w:r w:rsidR="00D67156" w:rsidRPr="00D67156">
        <w:rPr>
          <w:rFonts w:eastAsia="Times New Roman"/>
          <w:kern w:val="0"/>
          <w:sz w:val="28"/>
          <w:szCs w:val="20"/>
        </w:rPr>
        <w:t>уживати необхідних заходів щодо профілактики виробничого травматизму, професійних захворювань працівників.</w:t>
      </w:r>
    </w:p>
    <w:p w14:paraId="11981CED"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4</w:t>
      </w:r>
      <w:r w:rsidR="00287A0D">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Працівник, який з’явився на роботу в нетверезому, наркотичному або хворобливому стані, до роботи не допускається.</w:t>
      </w:r>
    </w:p>
    <w:p w14:paraId="139A5BA2"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4.4.</w:t>
      </w:r>
      <w:r w:rsidR="00EA7E99">
        <w:rPr>
          <w:rFonts w:eastAsia="Times New Roman"/>
          <w:kern w:val="0"/>
          <w:sz w:val="28"/>
          <w:szCs w:val="20"/>
        </w:rPr>
        <w:t> </w:t>
      </w:r>
      <w:r w:rsidRPr="00D67156">
        <w:rPr>
          <w:rFonts w:eastAsia="Times New Roman"/>
          <w:kern w:val="0"/>
          <w:sz w:val="28"/>
          <w:szCs w:val="20"/>
        </w:rPr>
        <w:t>Права працівників на охорону праці під час роботи:</w:t>
      </w:r>
    </w:p>
    <w:p w14:paraId="23BA1DC9"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1</w:t>
      </w:r>
      <w:r w:rsidR="00287A0D">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Умови праці на робочому місці, а також санітарно-побутові умови повинні відповідати вимогам законодавства.</w:t>
      </w:r>
    </w:p>
    <w:p w14:paraId="361569E2"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2</w:t>
      </w:r>
      <w:r w:rsidR="00287A0D">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Працівник має право відмовитися від дорученої роботи, якщо створилася ситуація, небезпечна для його життя чи здоров’я або для людей, які його оточують. Він зобов’язаний негайно повідомити про це безпосередньому керівникові.</w:t>
      </w:r>
    </w:p>
    <w:p w14:paraId="6E8BCFFA"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8"/>
        </w:rPr>
        <w:t>4.5.</w:t>
      </w:r>
      <w:r w:rsidR="00EA7E99">
        <w:rPr>
          <w:rFonts w:eastAsia="Times New Roman"/>
          <w:kern w:val="0"/>
          <w:sz w:val="28"/>
          <w:szCs w:val="28"/>
        </w:rPr>
        <w:t> </w:t>
      </w:r>
      <w:r w:rsidRPr="00D67156">
        <w:rPr>
          <w:rFonts w:eastAsia="Times New Roman"/>
          <w:kern w:val="0"/>
          <w:sz w:val="28"/>
          <w:szCs w:val="28"/>
        </w:rPr>
        <w:t>Розслідування та облік нещасних випадків, професійних захворювань і аварій:</w:t>
      </w:r>
    </w:p>
    <w:p w14:paraId="04B6919A" w14:textId="77777777" w:rsidR="00D67156" w:rsidRPr="00D67156" w:rsidRDefault="00D67156" w:rsidP="00D67156">
      <w:pPr>
        <w:widowControl/>
        <w:ind w:firstLine="737"/>
        <w:jc w:val="both"/>
        <w:rPr>
          <w:rFonts w:eastAsia="Times New Roman"/>
          <w:kern w:val="0"/>
          <w:sz w:val="28"/>
          <w:szCs w:val="20"/>
        </w:rPr>
      </w:pPr>
      <w:r w:rsidRPr="00D67156">
        <w:rPr>
          <w:rFonts w:eastAsia="Times New Roman"/>
          <w:kern w:val="0"/>
          <w:sz w:val="28"/>
          <w:szCs w:val="28"/>
        </w:rPr>
        <w:t>1</w:t>
      </w:r>
      <w:r w:rsidR="00287A0D">
        <w:rPr>
          <w:rFonts w:eastAsia="Times New Roman"/>
          <w:kern w:val="0"/>
          <w:sz w:val="28"/>
          <w:szCs w:val="28"/>
        </w:rPr>
        <w:t>)</w:t>
      </w:r>
      <w:r w:rsidR="00EA7E99">
        <w:rPr>
          <w:rFonts w:eastAsia="Times New Roman"/>
          <w:kern w:val="0"/>
          <w:sz w:val="28"/>
          <w:szCs w:val="28"/>
        </w:rPr>
        <w:t> </w:t>
      </w:r>
      <w:r w:rsidRPr="00D67156">
        <w:rPr>
          <w:rFonts w:eastAsia="Times New Roman"/>
          <w:kern w:val="0"/>
          <w:sz w:val="28"/>
          <w:szCs w:val="28"/>
        </w:rPr>
        <w:t>Працівник, з яким трапився нещасний випадок, повинен доповісти про це безпосередньому керівникові.</w:t>
      </w:r>
    </w:p>
    <w:p w14:paraId="6AFC6416" w14:textId="77777777" w:rsidR="00D67156" w:rsidRPr="00D67156" w:rsidRDefault="00E573DD" w:rsidP="00D67156">
      <w:pPr>
        <w:widowControl/>
        <w:ind w:firstLine="737"/>
        <w:jc w:val="both"/>
        <w:rPr>
          <w:rFonts w:eastAsia="Times New Roman"/>
          <w:kern w:val="0"/>
          <w:sz w:val="28"/>
          <w:szCs w:val="20"/>
        </w:rPr>
      </w:pPr>
      <w:r>
        <w:rPr>
          <w:rFonts w:eastAsia="Times New Roman"/>
          <w:kern w:val="0"/>
          <w:sz w:val="28"/>
          <w:szCs w:val="28"/>
        </w:rPr>
        <w:t>2</w:t>
      </w:r>
      <w:r w:rsidR="00287A0D">
        <w:rPr>
          <w:rFonts w:eastAsia="Times New Roman"/>
          <w:kern w:val="0"/>
          <w:sz w:val="28"/>
          <w:szCs w:val="28"/>
        </w:rPr>
        <w:t>)</w:t>
      </w:r>
      <w:r w:rsidR="00EA7E99">
        <w:rPr>
          <w:rFonts w:eastAsia="Times New Roman"/>
          <w:kern w:val="0"/>
          <w:sz w:val="28"/>
          <w:szCs w:val="28"/>
        </w:rPr>
        <w:t> </w:t>
      </w:r>
      <w:r>
        <w:rPr>
          <w:rFonts w:eastAsia="Times New Roman"/>
          <w:kern w:val="0"/>
          <w:sz w:val="28"/>
          <w:szCs w:val="28"/>
        </w:rPr>
        <w:t xml:space="preserve">Розпорядженням міського голови </w:t>
      </w:r>
      <w:r w:rsidR="00642AD9">
        <w:rPr>
          <w:rFonts w:eastAsia="Times New Roman"/>
          <w:kern w:val="0"/>
          <w:sz w:val="28"/>
          <w:szCs w:val="28"/>
        </w:rPr>
        <w:t>Малинської</w:t>
      </w:r>
      <w:r w:rsidR="00593ECB">
        <w:rPr>
          <w:rFonts w:eastAsia="Times New Roman"/>
          <w:kern w:val="0"/>
          <w:sz w:val="28"/>
          <w:szCs w:val="28"/>
        </w:rPr>
        <w:t xml:space="preserve"> </w:t>
      </w:r>
      <w:r w:rsidR="00D67156" w:rsidRPr="00D67156">
        <w:rPr>
          <w:rFonts w:eastAsia="Times New Roman"/>
          <w:kern w:val="0"/>
          <w:sz w:val="28"/>
          <w:szCs w:val="28"/>
        </w:rPr>
        <w:t>міської ради створюється комісія з розслідування, яка в установлені строки повинна встановити обставини нещасного випадку, визначити відповідальних за це осіб, розробити заходи щодо запобігання подібним випадкам, скласти відповідні акти.</w:t>
      </w:r>
    </w:p>
    <w:p w14:paraId="6F988119" w14:textId="77777777" w:rsidR="00D67156" w:rsidRPr="00D67156" w:rsidRDefault="00D67156" w:rsidP="00D67156">
      <w:pPr>
        <w:widowControl/>
        <w:ind w:firstLine="737"/>
        <w:jc w:val="both"/>
        <w:rPr>
          <w:rFonts w:eastAsia="Times New Roman"/>
          <w:kern w:val="0"/>
          <w:sz w:val="28"/>
          <w:szCs w:val="20"/>
        </w:rPr>
      </w:pPr>
      <w:r w:rsidRPr="00D67156">
        <w:rPr>
          <w:rFonts w:eastAsia="Times New Roman"/>
          <w:kern w:val="0"/>
          <w:sz w:val="28"/>
          <w:szCs w:val="28"/>
        </w:rPr>
        <w:t>3</w:t>
      </w:r>
      <w:r w:rsidR="00287A0D">
        <w:rPr>
          <w:rFonts w:eastAsia="Times New Roman"/>
          <w:kern w:val="0"/>
          <w:sz w:val="28"/>
          <w:szCs w:val="28"/>
        </w:rPr>
        <w:t>)</w:t>
      </w:r>
      <w:r w:rsidR="00EA7E99">
        <w:rPr>
          <w:rFonts w:eastAsia="Times New Roman"/>
          <w:kern w:val="0"/>
          <w:sz w:val="28"/>
          <w:szCs w:val="28"/>
        </w:rPr>
        <w:t> </w:t>
      </w:r>
      <w:r w:rsidRPr="00D67156">
        <w:rPr>
          <w:rFonts w:eastAsia="Times New Roman"/>
          <w:kern w:val="0"/>
          <w:sz w:val="28"/>
          <w:szCs w:val="28"/>
        </w:rPr>
        <w:t>Якщо потерпілий своєчасно не повідомив своєму керівникові або якщо втрата працездатності від нещасного випадку настала не відразу, він розслідується протягом десяти діб від дня подачі заяви.</w:t>
      </w:r>
    </w:p>
    <w:p w14:paraId="489D8582" w14:textId="77777777" w:rsidR="00D67156" w:rsidRPr="00D67156" w:rsidRDefault="00287A0D" w:rsidP="00D67156">
      <w:pPr>
        <w:widowControl/>
        <w:ind w:firstLine="737"/>
        <w:jc w:val="both"/>
        <w:rPr>
          <w:rFonts w:eastAsia="Times New Roman"/>
          <w:kern w:val="0"/>
          <w:sz w:val="28"/>
          <w:szCs w:val="20"/>
        </w:rPr>
      </w:pPr>
      <w:r>
        <w:rPr>
          <w:rFonts w:eastAsia="Times New Roman"/>
          <w:kern w:val="0"/>
          <w:sz w:val="28"/>
          <w:szCs w:val="28"/>
        </w:rPr>
        <w:t>4)</w:t>
      </w:r>
      <w:r w:rsidR="00EA7E99">
        <w:rPr>
          <w:rFonts w:eastAsia="Times New Roman"/>
          <w:kern w:val="0"/>
          <w:sz w:val="28"/>
          <w:szCs w:val="28"/>
        </w:rPr>
        <w:t> </w:t>
      </w:r>
      <w:r w:rsidR="00D67156" w:rsidRPr="00D67156">
        <w:rPr>
          <w:rFonts w:eastAsia="Times New Roman"/>
          <w:kern w:val="0"/>
          <w:sz w:val="28"/>
          <w:szCs w:val="28"/>
        </w:rPr>
        <w:t>Розслідування групових нещасних випадків або зі смертельним наслідком проводиться протягом не більше 10 днів і складається акт спеціального розслідування.</w:t>
      </w:r>
    </w:p>
    <w:p w14:paraId="5E179594" w14:textId="77777777" w:rsidR="00D67156" w:rsidRDefault="00D67156" w:rsidP="00D67156">
      <w:pPr>
        <w:widowControl/>
        <w:ind w:firstLine="737"/>
        <w:jc w:val="both"/>
        <w:rPr>
          <w:rFonts w:eastAsia="Times New Roman"/>
          <w:kern w:val="0"/>
          <w:sz w:val="28"/>
          <w:szCs w:val="28"/>
        </w:rPr>
      </w:pPr>
      <w:r w:rsidRPr="00D67156">
        <w:rPr>
          <w:rFonts w:eastAsia="Times New Roman"/>
          <w:kern w:val="0"/>
          <w:sz w:val="28"/>
          <w:szCs w:val="28"/>
        </w:rPr>
        <w:t>5</w:t>
      </w:r>
      <w:r w:rsidR="00287A0D">
        <w:rPr>
          <w:rFonts w:eastAsia="Times New Roman"/>
          <w:kern w:val="0"/>
          <w:sz w:val="28"/>
          <w:szCs w:val="28"/>
        </w:rPr>
        <w:t>)</w:t>
      </w:r>
      <w:r w:rsidR="00EA7E99">
        <w:rPr>
          <w:rFonts w:eastAsia="Times New Roman"/>
          <w:kern w:val="0"/>
          <w:sz w:val="28"/>
          <w:szCs w:val="28"/>
        </w:rPr>
        <w:t> </w:t>
      </w:r>
      <w:r w:rsidRPr="00D67156">
        <w:rPr>
          <w:rFonts w:eastAsia="Times New Roman"/>
          <w:kern w:val="0"/>
          <w:sz w:val="28"/>
          <w:szCs w:val="28"/>
        </w:rPr>
        <w:t>Акти розслідування нещасного випадку зберігаються протягом</w:t>
      </w:r>
      <w:r w:rsidR="006D520A">
        <w:rPr>
          <w:rFonts w:eastAsia="Times New Roman"/>
          <w:kern w:val="0"/>
          <w:sz w:val="28"/>
          <w:szCs w:val="28"/>
        </w:rPr>
        <w:t xml:space="preserve"> </w:t>
      </w:r>
      <w:r w:rsidRPr="00D67156">
        <w:rPr>
          <w:rFonts w:eastAsia="Times New Roman"/>
          <w:kern w:val="0"/>
          <w:sz w:val="28"/>
          <w:szCs w:val="28"/>
        </w:rPr>
        <w:t>4</w:t>
      </w:r>
      <w:r w:rsidR="00CC3189">
        <w:rPr>
          <w:rFonts w:eastAsia="Times New Roman"/>
          <w:kern w:val="0"/>
          <w:sz w:val="28"/>
          <w:szCs w:val="28"/>
        </w:rPr>
        <w:t xml:space="preserve">5 років у виконавчому комітеті </w:t>
      </w:r>
      <w:r w:rsidR="00642AD9">
        <w:rPr>
          <w:rFonts w:eastAsia="Times New Roman"/>
          <w:kern w:val="0"/>
          <w:sz w:val="28"/>
          <w:szCs w:val="28"/>
        </w:rPr>
        <w:t>Малинської</w:t>
      </w:r>
      <w:r w:rsidRPr="00D67156">
        <w:rPr>
          <w:rFonts w:eastAsia="Times New Roman"/>
          <w:kern w:val="0"/>
          <w:sz w:val="28"/>
          <w:szCs w:val="28"/>
        </w:rPr>
        <w:t xml:space="preserve"> міської ради.</w:t>
      </w:r>
    </w:p>
    <w:p w14:paraId="49D2484D" w14:textId="77777777" w:rsidR="006D520A" w:rsidRPr="00D67156" w:rsidRDefault="006D520A" w:rsidP="00D67156">
      <w:pPr>
        <w:widowControl/>
        <w:ind w:firstLine="737"/>
        <w:jc w:val="both"/>
        <w:rPr>
          <w:rFonts w:eastAsia="Times New Roman"/>
          <w:kern w:val="0"/>
          <w:sz w:val="28"/>
          <w:szCs w:val="20"/>
        </w:rPr>
      </w:pPr>
    </w:p>
    <w:p w14:paraId="232C7D47" w14:textId="77777777" w:rsidR="00D67156" w:rsidRPr="00D67156" w:rsidRDefault="006D520A" w:rsidP="00E84220">
      <w:pPr>
        <w:widowControl/>
        <w:jc w:val="center"/>
        <w:rPr>
          <w:rFonts w:eastAsia="Times New Roman"/>
          <w:kern w:val="0"/>
          <w:sz w:val="28"/>
          <w:szCs w:val="20"/>
        </w:rPr>
      </w:pPr>
      <w:r>
        <w:rPr>
          <w:rFonts w:eastAsia="Times New Roman"/>
          <w:kern w:val="0"/>
          <w:sz w:val="28"/>
          <w:szCs w:val="20"/>
        </w:rPr>
        <w:t>5</w:t>
      </w:r>
      <w:r w:rsidR="001275AD">
        <w:rPr>
          <w:rFonts w:eastAsia="Times New Roman"/>
          <w:kern w:val="0"/>
          <w:sz w:val="28"/>
          <w:szCs w:val="20"/>
        </w:rPr>
        <w:t>. </w:t>
      </w:r>
      <w:r w:rsidR="00D67156" w:rsidRPr="00D67156">
        <w:rPr>
          <w:rFonts w:eastAsia="Times New Roman"/>
          <w:kern w:val="0"/>
          <w:sz w:val="28"/>
          <w:szCs w:val="20"/>
        </w:rPr>
        <w:t>Основні небезпечні та шкідливі фактори, які можуть</w:t>
      </w:r>
    </w:p>
    <w:p w14:paraId="7CCED552" w14:textId="77777777" w:rsidR="00D67156" w:rsidRDefault="00D67156" w:rsidP="004C07ED">
      <w:pPr>
        <w:widowControl/>
        <w:jc w:val="center"/>
        <w:rPr>
          <w:rFonts w:eastAsia="Times New Roman"/>
          <w:kern w:val="0"/>
          <w:sz w:val="28"/>
          <w:szCs w:val="20"/>
        </w:rPr>
      </w:pPr>
      <w:r w:rsidRPr="00D67156">
        <w:rPr>
          <w:rFonts w:eastAsia="Times New Roman"/>
          <w:kern w:val="0"/>
          <w:sz w:val="28"/>
          <w:szCs w:val="20"/>
        </w:rPr>
        <w:t>вплив</w:t>
      </w:r>
      <w:r w:rsidR="00E74C13">
        <w:rPr>
          <w:rFonts w:eastAsia="Times New Roman"/>
          <w:kern w:val="0"/>
          <w:sz w:val="28"/>
          <w:szCs w:val="20"/>
        </w:rPr>
        <w:t xml:space="preserve">ати на працівників </w:t>
      </w:r>
    </w:p>
    <w:p w14:paraId="25DAA466" w14:textId="77777777" w:rsidR="00DA71F7" w:rsidRPr="00D67156" w:rsidRDefault="00DA71F7" w:rsidP="00D67156">
      <w:pPr>
        <w:widowControl/>
        <w:jc w:val="center"/>
        <w:rPr>
          <w:rFonts w:eastAsia="Times New Roman"/>
          <w:kern w:val="0"/>
          <w:sz w:val="28"/>
          <w:szCs w:val="20"/>
        </w:rPr>
      </w:pPr>
    </w:p>
    <w:p w14:paraId="4FE1AF66" w14:textId="77777777" w:rsidR="00D67156" w:rsidRPr="00D67156" w:rsidRDefault="00D67156" w:rsidP="00D67156">
      <w:pPr>
        <w:widowControl/>
        <w:ind w:firstLine="720"/>
        <w:jc w:val="both"/>
        <w:rPr>
          <w:rFonts w:eastAsia="Times New Roman"/>
          <w:kern w:val="0"/>
          <w:sz w:val="28"/>
          <w:szCs w:val="20"/>
        </w:rPr>
      </w:pPr>
      <w:r w:rsidRPr="00D67156">
        <w:rPr>
          <w:rFonts w:eastAsia="Times New Roman"/>
          <w:kern w:val="0"/>
          <w:sz w:val="28"/>
          <w:szCs w:val="20"/>
        </w:rPr>
        <w:t>5.1.</w:t>
      </w:r>
      <w:r w:rsidR="00EA7E99">
        <w:rPr>
          <w:rFonts w:eastAsia="Times New Roman"/>
          <w:kern w:val="0"/>
          <w:sz w:val="28"/>
          <w:szCs w:val="20"/>
        </w:rPr>
        <w:t> </w:t>
      </w:r>
      <w:r w:rsidRPr="00D67156">
        <w:rPr>
          <w:rFonts w:eastAsia="Times New Roman"/>
          <w:kern w:val="0"/>
          <w:sz w:val="28"/>
          <w:szCs w:val="20"/>
        </w:rPr>
        <w:t xml:space="preserve">Робота на персональному комп'ютері (напруга органів зору і пов’язані з нею стомлення, захворювання і побічні ефекти, тривале перебування в одній </w:t>
      </w:r>
      <w:r w:rsidRPr="00D67156">
        <w:rPr>
          <w:rFonts w:eastAsia="Times New Roman"/>
          <w:kern w:val="0"/>
          <w:sz w:val="28"/>
          <w:szCs w:val="20"/>
        </w:rPr>
        <w:lastRenderedPageBreak/>
        <w:t>позі, що викликає застійні явища в організмі та може сприяти різним захворюванням, механічні шуми, пов’язані з роботою принтера та вентиляторів системи відводу тепла комп'ютера, наявність позитивних іонів, що виникають внаслідок іонізації повітря елементами високовольтної схеми блоку живлення монітора).</w:t>
      </w:r>
    </w:p>
    <w:p w14:paraId="2012CDCC"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color w:val="000000"/>
          <w:kern w:val="0"/>
          <w:sz w:val="28"/>
          <w:szCs w:val="20"/>
        </w:rPr>
        <w:t>5.2.</w:t>
      </w:r>
      <w:r w:rsidR="00EA7E99">
        <w:rPr>
          <w:rFonts w:eastAsia="Times New Roman"/>
          <w:color w:val="000000"/>
          <w:kern w:val="0"/>
          <w:sz w:val="28"/>
          <w:szCs w:val="20"/>
        </w:rPr>
        <w:t> </w:t>
      </w:r>
      <w:r w:rsidRPr="00D67156">
        <w:rPr>
          <w:rFonts w:eastAsia="Times New Roman"/>
          <w:color w:val="000000"/>
          <w:kern w:val="0"/>
          <w:sz w:val="28"/>
          <w:szCs w:val="20"/>
        </w:rPr>
        <w:t>Небезпечні значення напруги електромережі живлення, замикання якої може відбутися через тіло людини у випадку дотику до відкритих струмоведучих частин чи електроустаткування з порушеною ізоляцією.</w:t>
      </w:r>
    </w:p>
    <w:p w14:paraId="0C6DDA9D"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color w:val="000000"/>
          <w:kern w:val="0"/>
          <w:sz w:val="28"/>
          <w:szCs w:val="20"/>
        </w:rPr>
        <w:t>5.3.</w:t>
      </w:r>
      <w:r w:rsidR="00EA7E99">
        <w:rPr>
          <w:rFonts w:eastAsia="Times New Roman"/>
          <w:color w:val="000000"/>
          <w:kern w:val="0"/>
          <w:sz w:val="28"/>
          <w:szCs w:val="20"/>
        </w:rPr>
        <w:t> </w:t>
      </w:r>
      <w:r w:rsidRPr="00D67156">
        <w:rPr>
          <w:rFonts w:eastAsia="Times New Roman"/>
          <w:kern w:val="0"/>
          <w:sz w:val="28"/>
          <w:szCs w:val="20"/>
        </w:rPr>
        <w:t>Порушення вимог пожежної безпеки.</w:t>
      </w:r>
    </w:p>
    <w:p w14:paraId="6D6861CB"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5.4.</w:t>
      </w:r>
      <w:r w:rsidR="00EA7E99">
        <w:rPr>
          <w:rFonts w:eastAsia="Times New Roman"/>
          <w:kern w:val="0"/>
          <w:sz w:val="28"/>
          <w:szCs w:val="20"/>
        </w:rPr>
        <w:t> </w:t>
      </w:r>
      <w:r w:rsidRPr="00D67156">
        <w:rPr>
          <w:rFonts w:eastAsia="Times New Roman"/>
          <w:kern w:val="0"/>
          <w:sz w:val="28"/>
          <w:szCs w:val="20"/>
        </w:rPr>
        <w:t>Порушення режиму праці та відпочинку.</w:t>
      </w:r>
    </w:p>
    <w:p w14:paraId="587CA1C1"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5.5.</w:t>
      </w:r>
      <w:r w:rsidR="00EA7E99">
        <w:rPr>
          <w:rFonts w:eastAsia="Times New Roman"/>
          <w:kern w:val="0"/>
          <w:sz w:val="28"/>
          <w:szCs w:val="20"/>
        </w:rPr>
        <w:t> </w:t>
      </w:r>
      <w:r w:rsidRPr="00D67156">
        <w:rPr>
          <w:rFonts w:eastAsia="Times New Roman"/>
          <w:kern w:val="0"/>
          <w:sz w:val="28"/>
          <w:szCs w:val="20"/>
        </w:rPr>
        <w:t>Незадовільні метеорологічні умови (дощ, сніг, ожеледиця).</w:t>
      </w:r>
    </w:p>
    <w:p w14:paraId="40565071"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5.6.</w:t>
      </w:r>
      <w:r w:rsidR="00EA7E99">
        <w:rPr>
          <w:rFonts w:eastAsia="Times New Roman"/>
          <w:kern w:val="0"/>
          <w:sz w:val="28"/>
          <w:szCs w:val="20"/>
        </w:rPr>
        <w:t> </w:t>
      </w:r>
      <w:r w:rsidRPr="00D67156">
        <w:rPr>
          <w:rFonts w:eastAsia="Times New Roman"/>
          <w:kern w:val="0"/>
          <w:sz w:val="28"/>
          <w:szCs w:val="20"/>
        </w:rPr>
        <w:t>Незадовільний психологічний клімат у колективі.</w:t>
      </w:r>
    </w:p>
    <w:p w14:paraId="4A58C509" w14:textId="77777777" w:rsidR="00D67156" w:rsidRPr="00D67156" w:rsidRDefault="00D67156" w:rsidP="00D67156">
      <w:pPr>
        <w:widowControl/>
        <w:ind w:firstLine="720"/>
        <w:jc w:val="both"/>
        <w:rPr>
          <w:rFonts w:eastAsia="Times New Roman"/>
          <w:kern w:val="0"/>
          <w:sz w:val="28"/>
          <w:szCs w:val="20"/>
        </w:rPr>
      </w:pPr>
    </w:p>
    <w:p w14:paraId="4A8BB6C5" w14:textId="77777777" w:rsidR="00D67156" w:rsidRDefault="006D520A" w:rsidP="00D67156">
      <w:pPr>
        <w:widowControl/>
        <w:jc w:val="center"/>
        <w:rPr>
          <w:rFonts w:eastAsia="Times New Roman"/>
          <w:kern w:val="0"/>
          <w:sz w:val="28"/>
          <w:szCs w:val="20"/>
        </w:rPr>
      </w:pPr>
      <w:r>
        <w:rPr>
          <w:rFonts w:eastAsia="Times New Roman"/>
          <w:kern w:val="0"/>
          <w:sz w:val="28"/>
          <w:szCs w:val="20"/>
        </w:rPr>
        <w:t>6</w:t>
      </w:r>
      <w:r w:rsidR="00D67156" w:rsidRPr="00D67156">
        <w:rPr>
          <w:rFonts w:eastAsia="Times New Roman"/>
          <w:kern w:val="0"/>
          <w:sz w:val="28"/>
          <w:szCs w:val="20"/>
        </w:rPr>
        <w:t>.</w:t>
      </w:r>
      <w:r w:rsidR="001275AD">
        <w:rPr>
          <w:rFonts w:eastAsia="Times New Roman"/>
          <w:kern w:val="0"/>
          <w:sz w:val="28"/>
          <w:szCs w:val="20"/>
        </w:rPr>
        <w:t> </w:t>
      </w:r>
      <w:r w:rsidR="00D67156" w:rsidRPr="00D67156">
        <w:rPr>
          <w:rFonts w:eastAsia="Times New Roman"/>
          <w:kern w:val="0"/>
          <w:sz w:val="28"/>
          <w:szCs w:val="20"/>
        </w:rPr>
        <w:t>Пожежна безпека</w:t>
      </w:r>
    </w:p>
    <w:p w14:paraId="6CEF8EDC" w14:textId="77777777" w:rsidR="00EA7E99" w:rsidRPr="00D67156" w:rsidRDefault="00EA7E99" w:rsidP="00D67156">
      <w:pPr>
        <w:widowControl/>
        <w:jc w:val="center"/>
        <w:rPr>
          <w:rFonts w:eastAsia="Times New Roman"/>
          <w:kern w:val="0"/>
          <w:sz w:val="28"/>
          <w:szCs w:val="20"/>
        </w:rPr>
      </w:pPr>
    </w:p>
    <w:p w14:paraId="3D489252" w14:textId="77777777" w:rsidR="00E74C13" w:rsidRDefault="00D67156" w:rsidP="00D804A2">
      <w:pPr>
        <w:widowControl/>
        <w:ind w:firstLine="737"/>
        <w:jc w:val="both"/>
        <w:rPr>
          <w:rFonts w:eastAsia="Times New Roman"/>
          <w:kern w:val="0"/>
          <w:sz w:val="28"/>
          <w:szCs w:val="20"/>
        </w:rPr>
      </w:pPr>
      <w:r w:rsidRPr="00D67156">
        <w:rPr>
          <w:rFonts w:eastAsia="Times New Roman"/>
          <w:kern w:val="0"/>
          <w:sz w:val="28"/>
          <w:szCs w:val="20"/>
        </w:rPr>
        <w:t>6.1.</w:t>
      </w:r>
      <w:r w:rsidR="00EA7E99">
        <w:rPr>
          <w:rFonts w:eastAsia="Times New Roman"/>
          <w:kern w:val="0"/>
          <w:sz w:val="28"/>
          <w:szCs w:val="20"/>
        </w:rPr>
        <w:t> </w:t>
      </w:r>
      <w:r w:rsidRPr="00D67156">
        <w:rPr>
          <w:rFonts w:eastAsia="Times New Roman"/>
          <w:kern w:val="0"/>
          <w:sz w:val="28"/>
          <w:szCs w:val="20"/>
        </w:rPr>
        <w:t>Для забезпечення пожежної б</w:t>
      </w:r>
      <w:r w:rsidR="00E74C13">
        <w:rPr>
          <w:rFonts w:eastAsia="Times New Roman"/>
          <w:kern w:val="0"/>
          <w:sz w:val="28"/>
          <w:szCs w:val="20"/>
        </w:rPr>
        <w:t>езпеки працівникові виконавчого</w:t>
      </w:r>
    </w:p>
    <w:p w14:paraId="24222C22" w14:textId="77777777" w:rsidR="00D67156" w:rsidRPr="00D67156" w:rsidRDefault="00E74C13" w:rsidP="00D804A2">
      <w:pPr>
        <w:widowControl/>
        <w:jc w:val="both"/>
        <w:rPr>
          <w:rFonts w:eastAsia="Times New Roman"/>
          <w:kern w:val="0"/>
          <w:sz w:val="28"/>
          <w:szCs w:val="20"/>
        </w:rPr>
      </w:pPr>
      <w:r>
        <w:rPr>
          <w:rFonts w:eastAsia="Times New Roman"/>
          <w:kern w:val="0"/>
          <w:sz w:val="28"/>
          <w:szCs w:val="20"/>
        </w:rPr>
        <w:t xml:space="preserve">комітету </w:t>
      </w:r>
      <w:r w:rsidR="00642AD9">
        <w:rPr>
          <w:rFonts w:eastAsia="Times New Roman"/>
          <w:kern w:val="0"/>
          <w:sz w:val="28"/>
          <w:szCs w:val="20"/>
        </w:rPr>
        <w:t>Малинської</w:t>
      </w:r>
      <w:r w:rsidR="00287A0D">
        <w:rPr>
          <w:rFonts w:eastAsia="Times New Roman"/>
          <w:kern w:val="0"/>
          <w:sz w:val="28"/>
          <w:szCs w:val="20"/>
        </w:rPr>
        <w:t xml:space="preserve"> </w:t>
      </w:r>
      <w:r w:rsidR="00D67156" w:rsidRPr="00D67156">
        <w:rPr>
          <w:rFonts w:eastAsia="Times New Roman"/>
          <w:kern w:val="0"/>
          <w:sz w:val="28"/>
          <w:szCs w:val="20"/>
        </w:rPr>
        <w:t>міської ради необхідно постійно дотримуватись норм і правил пожежної безпеки.</w:t>
      </w:r>
    </w:p>
    <w:p w14:paraId="4E03CDBF" w14:textId="77777777" w:rsidR="00D67156" w:rsidRPr="00D67156" w:rsidRDefault="00D67156" w:rsidP="00D67156">
      <w:pPr>
        <w:widowControl/>
        <w:ind w:firstLine="737"/>
        <w:jc w:val="both"/>
        <w:rPr>
          <w:rFonts w:eastAsia="Times New Roman"/>
          <w:kern w:val="0"/>
          <w:sz w:val="28"/>
          <w:szCs w:val="20"/>
        </w:rPr>
      </w:pPr>
      <w:r w:rsidRPr="00D67156">
        <w:rPr>
          <w:rFonts w:eastAsia="Times New Roman"/>
          <w:kern w:val="0"/>
          <w:sz w:val="28"/>
          <w:szCs w:val="20"/>
        </w:rPr>
        <w:t>6.2.</w:t>
      </w:r>
      <w:r w:rsidR="00EA7E99">
        <w:rPr>
          <w:rFonts w:eastAsia="Times New Roman"/>
          <w:kern w:val="0"/>
          <w:sz w:val="28"/>
          <w:szCs w:val="20"/>
        </w:rPr>
        <w:t> </w:t>
      </w:r>
      <w:r w:rsidRPr="00D67156">
        <w:rPr>
          <w:rFonts w:eastAsia="Times New Roman"/>
          <w:kern w:val="0"/>
          <w:sz w:val="28"/>
          <w:szCs w:val="20"/>
        </w:rPr>
        <w:t>У службових приміщеннях забороняється:</w:t>
      </w:r>
    </w:p>
    <w:p w14:paraId="02F8F77A" w14:textId="77777777" w:rsidR="00D67156" w:rsidRPr="00D67156" w:rsidRDefault="00D67156" w:rsidP="00D67156">
      <w:pPr>
        <w:widowControl/>
        <w:ind w:firstLine="737"/>
        <w:jc w:val="both"/>
        <w:rPr>
          <w:rFonts w:eastAsia="Times New Roman"/>
          <w:kern w:val="0"/>
          <w:sz w:val="28"/>
          <w:szCs w:val="20"/>
        </w:rPr>
      </w:pPr>
      <w:r w:rsidRPr="00D67156">
        <w:rPr>
          <w:rFonts w:eastAsia="Times New Roman"/>
          <w:kern w:val="0"/>
          <w:sz w:val="28"/>
          <w:szCs w:val="20"/>
        </w:rPr>
        <w:t>1</w:t>
      </w:r>
      <w:r w:rsidR="00A957EB">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Користуватися електронагрівальними приладами з відкрити елементами для опалення, приготування їжі тощо.</w:t>
      </w:r>
    </w:p>
    <w:p w14:paraId="243AA3B1" w14:textId="77777777" w:rsidR="00D67156" w:rsidRPr="00D67156" w:rsidRDefault="00D67156" w:rsidP="00D67156">
      <w:pPr>
        <w:widowControl/>
        <w:ind w:firstLine="737"/>
        <w:jc w:val="both"/>
        <w:rPr>
          <w:rFonts w:eastAsia="Times New Roman"/>
          <w:kern w:val="0"/>
          <w:sz w:val="28"/>
          <w:szCs w:val="20"/>
        </w:rPr>
      </w:pPr>
      <w:r w:rsidRPr="00D67156">
        <w:rPr>
          <w:rFonts w:eastAsia="Times New Roman"/>
          <w:kern w:val="0"/>
          <w:sz w:val="28"/>
          <w:szCs w:val="20"/>
        </w:rPr>
        <w:t>2</w:t>
      </w:r>
      <w:r w:rsidR="00A957EB">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Курити та використовувати  відкритий вогонь у службових приміщеннях.</w:t>
      </w:r>
    </w:p>
    <w:p w14:paraId="78A682C2" w14:textId="77777777" w:rsidR="00D67156" w:rsidRPr="00D67156" w:rsidRDefault="00D67156" w:rsidP="00D67156">
      <w:pPr>
        <w:widowControl/>
        <w:ind w:firstLine="737"/>
        <w:jc w:val="both"/>
        <w:rPr>
          <w:rFonts w:eastAsia="Times New Roman"/>
          <w:kern w:val="0"/>
          <w:sz w:val="28"/>
          <w:szCs w:val="20"/>
        </w:rPr>
      </w:pPr>
      <w:r w:rsidRPr="00D67156">
        <w:rPr>
          <w:rFonts w:eastAsia="Times New Roman"/>
          <w:kern w:val="0"/>
          <w:sz w:val="28"/>
          <w:szCs w:val="20"/>
        </w:rPr>
        <w:t>3</w:t>
      </w:r>
      <w:r w:rsidR="00A957EB">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Самовільно без потреби зривати пломби на дверцятах шаф з пожежними кран-комплектами.</w:t>
      </w:r>
    </w:p>
    <w:p w14:paraId="26F34BEE" w14:textId="77777777" w:rsidR="00D67156" w:rsidRPr="00D67156" w:rsidRDefault="00D67156" w:rsidP="00D67156">
      <w:pPr>
        <w:widowControl/>
        <w:ind w:firstLine="737"/>
        <w:jc w:val="both"/>
        <w:rPr>
          <w:rFonts w:eastAsia="Times New Roman"/>
          <w:kern w:val="0"/>
          <w:sz w:val="28"/>
          <w:szCs w:val="20"/>
        </w:rPr>
      </w:pPr>
      <w:r w:rsidRPr="00D67156">
        <w:rPr>
          <w:rFonts w:eastAsia="Times New Roman"/>
          <w:kern w:val="0"/>
          <w:sz w:val="28"/>
          <w:szCs w:val="20"/>
        </w:rPr>
        <w:t>4</w:t>
      </w:r>
      <w:r w:rsidR="00A957EB">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Користуватись пошкодженими електричними розетками, подовжувачами, вимикачами та іншими приладами.</w:t>
      </w:r>
    </w:p>
    <w:p w14:paraId="5EB4C240" w14:textId="77777777" w:rsidR="00D67156" w:rsidRPr="00D67156" w:rsidRDefault="00D67156" w:rsidP="00D67156">
      <w:pPr>
        <w:widowControl/>
        <w:ind w:firstLine="737"/>
        <w:jc w:val="both"/>
        <w:rPr>
          <w:rFonts w:eastAsia="Times New Roman"/>
          <w:kern w:val="0"/>
          <w:sz w:val="28"/>
          <w:szCs w:val="20"/>
        </w:rPr>
      </w:pPr>
      <w:r w:rsidRPr="00D67156">
        <w:rPr>
          <w:rFonts w:eastAsia="Times New Roman"/>
          <w:kern w:val="0"/>
          <w:sz w:val="28"/>
          <w:szCs w:val="20"/>
        </w:rPr>
        <w:t>5</w:t>
      </w:r>
      <w:r w:rsidR="00A957EB">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Обгортати електролампи і світильники папером, тканиною та іншими горючими матеріалами.</w:t>
      </w:r>
    </w:p>
    <w:p w14:paraId="578CF474" w14:textId="77777777" w:rsidR="00D67156" w:rsidRDefault="00D67156" w:rsidP="00D67156">
      <w:pPr>
        <w:widowControl/>
        <w:ind w:firstLine="737"/>
        <w:jc w:val="both"/>
        <w:rPr>
          <w:rFonts w:eastAsia="Times New Roman"/>
          <w:kern w:val="0"/>
          <w:sz w:val="28"/>
          <w:szCs w:val="20"/>
        </w:rPr>
      </w:pPr>
      <w:r w:rsidRPr="00D67156">
        <w:rPr>
          <w:rFonts w:eastAsia="Times New Roman"/>
          <w:kern w:val="0"/>
          <w:sz w:val="28"/>
          <w:szCs w:val="20"/>
        </w:rPr>
        <w:t>6</w:t>
      </w:r>
      <w:r w:rsidR="00A957EB">
        <w:rPr>
          <w:rFonts w:eastAsia="Times New Roman"/>
          <w:kern w:val="0"/>
          <w:sz w:val="28"/>
          <w:szCs w:val="20"/>
        </w:rPr>
        <w:t>)</w:t>
      </w:r>
      <w:r w:rsidR="00EA7E99">
        <w:rPr>
          <w:rFonts w:eastAsia="Times New Roman"/>
          <w:kern w:val="0"/>
          <w:sz w:val="28"/>
          <w:szCs w:val="20"/>
        </w:rPr>
        <w:t> </w:t>
      </w:r>
      <w:r w:rsidRPr="00D67156">
        <w:rPr>
          <w:rFonts w:eastAsia="Times New Roman"/>
          <w:kern w:val="0"/>
          <w:sz w:val="28"/>
          <w:szCs w:val="20"/>
        </w:rPr>
        <w:t>Залишати без догляду ввімкнені електронагрівальні прилади.</w:t>
      </w:r>
    </w:p>
    <w:p w14:paraId="558AF2DC" w14:textId="77777777" w:rsidR="00E74C13" w:rsidRPr="00D67156" w:rsidRDefault="00E74C13" w:rsidP="00D67156">
      <w:pPr>
        <w:widowControl/>
        <w:ind w:firstLine="737"/>
        <w:jc w:val="both"/>
        <w:rPr>
          <w:rFonts w:eastAsia="Times New Roman"/>
          <w:kern w:val="0"/>
          <w:sz w:val="28"/>
          <w:szCs w:val="20"/>
        </w:rPr>
      </w:pPr>
    </w:p>
    <w:p w14:paraId="4E93D144" w14:textId="77777777" w:rsidR="00D67156" w:rsidRDefault="006D520A" w:rsidP="00D67156">
      <w:pPr>
        <w:widowControl/>
        <w:jc w:val="center"/>
        <w:rPr>
          <w:rFonts w:eastAsia="Times New Roman"/>
          <w:kern w:val="0"/>
          <w:sz w:val="28"/>
          <w:szCs w:val="20"/>
        </w:rPr>
      </w:pPr>
      <w:r>
        <w:rPr>
          <w:rFonts w:eastAsia="Times New Roman"/>
          <w:kern w:val="0"/>
          <w:sz w:val="28"/>
          <w:szCs w:val="20"/>
        </w:rPr>
        <w:t>7</w:t>
      </w:r>
      <w:r w:rsidR="00D67156" w:rsidRPr="00D67156">
        <w:rPr>
          <w:rFonts w:eastAsia="Times New Roman"/>
          <w:kern w:val="0"/>
          <w:sz w:val="28"/>
          <w:szCs w:val="20"/>
        </w:rPr>
        <w:t>.</w:t>
      </w:r>
      <w:r w:rsidR="001275AD">
        <w:rPr>
          <w:rFonts w:eastAsia="Times New Roman"/>
          <w:kern w:val="0"/>
          <w:sz w:val="28"/>
          <w:szCs w:val="20"/>
        </w:rPr>
        <w:t> </w:t>
      </w:r>
      <w:r w:rsidR="00D67156" w:rsidRPr="00D67156">
        <w:rPr>
          <w:rFonts w:eastAsia="Times New Roman"/>
          <w:kern w:val="0"/>
          <w:sz w:val="28"/>
          <w:szCs w:val="20"/>
        </w:rPr>
        <w:t>Надання першої медичної допомоги</w:t>
      </w:r>
    </w:p>
    <w:p w14:paraId="17CFF466" w14:textId="77777777" w:rsidR="00C97684" w:rsidRPr="00D67156" w:rsidRDefault="00C97684" w:rsidP="00D67156">
      <w:pPr>
        <w:widowControl/>
        <w:jc w:val="center"/>
        <w:rPr>
          <w:rFonts w:eastAsia="Times New Roman"/>
          <w:kern w:val="0"/>
          <w:sz w:val="28"/>
          <w:szCs w:val="20"/>
        </w:rPr>
      </w:pPr>
    </w:p>
    <w:p w14:paraId="1FDFA69A"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7.1.</w:t>
      </w:r>
      <w:r w:rsidR="00C97684">
        <w:rPr>
          <w:rFonts w:eastAsia="Times New Roman"/>
          <w:kern w:val="0"/>
          <w:sz w:val="28"/>
          <w:szCs w:val="20"/>
        </w:rPr>
        <w:t> </w:t>
      </w:r>
      <w:r w:rsidR="003A6863">
        <w:rPr>
          <w:rFonts w:eastAsia="Times New Roman"/>
          <w:kern w:val="0"/>
          <w:sz w:val="28"/>
          <w:szCs w:val="20"/>
        </w:rPr>
        <w:t>Перша медична допомога –</w:t>
      </w:r>
      <w:r w:rsidRPr="00D67156">
        <w:rPr>
          <w:rFonts w:eastAsia="Times New Roman"/>
          <w:kern w:val="0"/>
          <w:sz w:val="28"/>
          <w:szCs w:val="20"/>
        </w:rPr>
        <w:t xml:space="preserve"> це комплекс заходів, спрямованих на поновлення або збереження життя та здоров’я потерпілого, яка здійснюється тим, хто знаходиться поряд з потерпілим (взаємодопомога), або самим потерпілим (самодопомога) до прибуття медичних працівників.</w:t>
      </w:r>
    </w:p>
    <w:p w14:paraId="6207289A" w14:textId="77777777" w:rsidR="00FB4D40" w:rsidRDefault="00C97684" w:rsidP="007450C2">
      <w:pPr>
        <w:widowControl/>
        <w:ind w:firstLine="708"/>
        <w:rPr>
          <w:rFonts w:eastAsia="Times New Roman"/>
          <w:kern w:val="0"/>
          <w:sz w:val="28"/>
          <w:szCs w:val="20"/>
        </w:rPr>
      </w:pPr>
      <w:r>
        <w:rPr>
          <w:rFonts w:eastAsia="Times New Roman"/>
          <w:kern w:val="0"/>
          <w:sz w:val="28"/>
          <w:szCs w:val="20"/>
        </w:rPr>
        <w:t>7.2. </w:t>
      </w:r>
      <w:r w:rsidR="00D67156" w:rsidRPr="00D67156">
        <w:rPr>
          <w:rFonts w:eastAsia="Times New Roman"/>
          <w:kern w:val="0"/>
          <w:sz w:val="28"/>
          <w:szCs w:val="20"/>
        </w:rPr>
        <w:t>Перша допомога при пораненні:</w:t>
      </w:r>
    </w:p>
    <w:p w14:paraId="47AD80CC" w14:textId="77777777" w:rsidR="00D67156" w:rsidRPr="00D67156" w:rsidRDefault="00A957EB" w:rsidP="00D67156">
      <w:pPr>
        <w:widowControl/>
        <w:ind w:firstLine="708"/>
        <w:jc w:val="both"/>
        <w:rPr>
          <w:rFonts w:eastAsia="Times New Roman"/>
          <w:kern w:val="0"/>
          <w:sz w:val="28"/>
          <w:szCs w:val="20"/>
        </w:rPr>
      </w:pPr>
      <w:r>
        <w:rPr>
          <w:rFonts w:eastAsia="Times New Roman"/>
          <w:kern w:val="0"/>
          <w:sz w:val="28"/>
          <w:szCs w:val="20"/>
        </w:rPr>
        <w:t>1)</w:t>
      </w:r>
      <w:r w:rsidR="00C97684">
        <w:rPr>
          <w:rFonts w:eastAsia="Times New Roman"/>
          <w:kern w:val="0"/>
          <w:sz w:val="28"/>
          <w:szCs w:val="20"/>
        </w:rPr>
        <w:t> </w:t>
      </w:r>
      <w:r w:rsidR="00D67156" w:rsidRPr="00D67156">
        <w:rPr>
          <w:rFonts w:eastAsia="Times New Roman"/>
          <w:kern w:val="0"/>
          <w:sz w:val="28"/>
          <w:szCs w:val="20"/>
        </w:rPr>
        <w:t>Насамперед, необхідно зупинити кровотечу, а потім накласти стерильну пов’язку на рану. Зупинка кровотечі на кінцівках проводиться шляхом притискання артерії, вени або накладання джгута вище місця поранення (кінцівка піднята вгору).</w:t>
      </w:r>
    </w:p>
    <w:p w14:paraId="6632FEAE" w14:textId="77777777" w:rsidR="00D67156" w:rsidRPr="00D67156" w:rsidRDefault="00C97684" w:rsidP="00D67156">
      <w:pPr>
        <w:widowControl/>
        <w:ind w:firstLine="708"/>
        <w:jc w:val="both"/>
        <w:rPr>
          <w:rFonts w:eastAsia="Times New Roman"/>
          <w:kern w:val="0"/>
          <w:sz w:val="28"/>
          <w:szCs w:val="20"/>
        </w:rPr>
      </w:pPr>
      <w:r>
        <w:rPr>
          <w:rFonts w:eastAsia="Times New Roman"/>
          <w:kern w:val="0"/>
          <w:sz w:val="28"/>
          <w:szCs w:val="20"/>
        </w:rPr>
        <w:lastRenderedPageBreak/>
        <w:t>2</w:t>
      </w:r>
      <w:r w:rsidR="00A957EB">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При накладанні джгута (а при його відсутності – ременя, паска, мотузки тощо) необхідно в місці його накладання обгорнути кінцівку шматком тканини, щоб уникнути болісності.</w:t>
      </w:r>
    </w:p>
    <w:p w14:paraId="4D613A9E" w14:textId="77777777" w:rsidR="00D67156" w:rsidRPr="00D67156" w:rsidRDefault="004C6524" w:rsidP="00D67156">
      <w:pPr>
        <w:widowControl/>
        <w:ind w:firstLine="708"/>
        <w:jc w:val="both"/>
        <w:rPr>
          <w:rFonts w:eastAsia="Times New Roman"/>
          <w:kern w:val="0"/>
          <w:sz w:val="28"/>
          <w:szCs w:val="20"/>
        </w:rPr>
      </w:pPr>
      <w:r>
        <w:rPr>
          <w:rFonts w:eastAsia="Times New Roman"/>
          <w:kern w:val="0"/>
          <w:sz w:val="28"/>
          <w:szCs w:val="20"/>
        </w:rPr>
        <w:t>3</w:t>
      </w:r>
      <w:r w:rsidR="00A957EB">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 xml:space="preserve">Слід пам’ятати, що джгут накладається не більше ніж на 1-2 години. У зв’язку з цим необхідно під накладений джгут покласти записку чи написати на кінцівці точний час, коли він був накладений. Після зупинки кровотечі шкіру навкруги рани обробляють йодом або зеленкою, а потім накладають стерильну пов’язку. </w:t>
      </w:r>
    </w:p>
    <w:p w14:paraId="26129E56"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7.3.</w:t>
      </w:r>
      <w:r w:rsidR="004C6524">
        <w:rPr>
          <w:rFonts w:eastAsia="Times New Roman"/>
          <w:kern w:val="0"/>
          <w:sz w:val="28"/>
          <w:szCs w:val="20"/>
        </w:rPr>
        <w:t> </w:t>
      </w:r>
      <w:r w:rsidRPr="00D67156">
        <w:rPr>
          <w:rFonts w:eastAsia="Times New Roman"/>
          <w:kern w:val="0"/>
          <w:sz w:val="28"/>
          <w:szCs w:val="20"/>
        </w:rPr>
        <w:t>Перша допомога при переломах:</w:t>
      </w:r>
    </w:p>
    <w:p w14:paraId="3351020A"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1</w:t>
      </w:r>
      <w:r w:rsidR="00A957EB">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Надаючи допомогу при переломах кісток, необхідно бути дуже обережним, щоб не перетворити закритий перелом на відкритий.</w:t>
      </w:r>
    </w:p>
    <w:p w14:paraId="45C80755"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2</w:t>
      </w:r>
      <w:r w:rsidR="00A957EB">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При відкритому переломі, в першу чергу, необхідно накласти стерильну пов’язку, як було зазначено вище, а потім приступити до закріплення кінцівки в нерухомому стані.</w:t>
      </w:r>
    </w:p>
    <w:p w14:paraId="25CE2F95"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3</w:t>
      </w:r>
      <w:r w:rsidR="00A957EB">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На кінцівку накладають шини або дошки, палиці та інші предмети, до котрих прибинтовують кінцівку так, щоб шина захопила два найближчі суглоби і зробила їх нерухомими.</w:t>
      </w:r>
    </w:p>
    <w:p w14:paraId="72042996"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7.4.</w:t>
      </w:r>
      <w:r w:rsidR="004C6524">
        <w:rPr>
          <w:rFonts w:eastAsia="Times New Roman"/>
          <w:kern w:val="0"/>
          <w:sz w:val="28"/>
          <w:szCs w:val="20"/>
        </w:rPr>
        <w:t> </w:t>
      </w:r>
      <w:r w:rsidRPr="00D67156">
        <w:rPr>
          <w:rFonts w:eastAsia="Times New Roman"/>
          <w:kern w:val="0"/>
          <w:sz w:val="28"/>
          <w:szCs w:val="20"/>
        </w:rPr>
        <w:t>Перша допомога при вивихах, забитті й розтягненні:</w:t>
      </w:r>
    </w:p>
    <w:p w14:paraId="24BC641E"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1</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Забиття в області голови часто супроводжуються струсом мозку або крововиливом у мозок. Ці ускладнення можуть з’явитися через кілька днів або годин після травмування. Тому потерпілого з травмою черепа необхідно укласти з припіднятою головою.</w:t>
      </w:r>
    </w:p>
    <w:p w14:paraId="6A5999DA"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2</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При вивихах з’являється болісність та зміна форми суглоба. Перша допомога при вивихах – накласти пов’язку для забезпечення нерухомості суглоба.</w:t>
      </w:r>
    </w:p>
    <w:p w14:paraId="0A7040ED" w14:textId="77777777" w:rsidR="00D67156" w:rsidRPr="00D67156" w:rsidRDefault="004C6524" w:rsidP="00D67156">
      <w:pPr>
        <w:widowControl/>
        <w:ind w:firstLine="708"/>
        <w:jc w:val="both"/>
        <w:rPr>
          <w:rFonts w:eastAsia="Times New Roman"/>
          <w:kern w:val="0"/>
          <w:sz w:val="28"/>
          <w:szCs w:val="20"/>
        </w:rPr>
      </w:pPr>
      <w:r>
        <w:rPr>
          <w:rFonts w:eastAsia="Times New Roman"/>
          <w:kern w:val="0"/>
          <w:sz w:val="28"/>
          <w:szCs w:val="20"/>
        </w:rPr>
        <w:t>3</w:t>
      </w:r>
      <w:r w:rsidR="00407E7E">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При розтягненні в області суглоба з’являється гострий біль та припухлість. Під час надання першої допомоги необхідно накласти пов’язку на ушкоджену область.</w:t>
      </w:r>
    </w:p>
    <w:p w14:paraId="0F7779D3" w14:textId="77777777" w:rsidR="00D67156" w:rsidRPr="00D67156" w:rsidRDefault="004C6524" w:rsidP="00D67156">
      <w:pPr>
        <w:widowControl/>
        <w:ind w:firstLine="708"/>
        <w:jc w:val="both"/>
        <w:rPr>
          <w:rFonts w:eastAsia="Times New Roman"/>
          <w:kern w:val="0"/>
          <w:sz w:val="28"/>
          <w:szCs w:val="20"/>
        </w:rPr>
      </w:pPr>
      <w:r>
        <w:rPr>
          <w:rFonts w:eastAsia="Times New Roman"/>
          <w:kern w:val="0"/>
          <w:sz w:val="28"/>
          <w:szCs w:val="20"/>
        </w:rPr>
        <w:t>7.5. </w:t>
      </w:r>
      <w:r w:rsidR="00D67156" w:rsidRPr="00D67156">
        <w:rPr>
          <w:rFonts w:eastAsia="Times New Roman"/>
          <w:kern w:val="0"/>
          <w:sz w:val="28"/>
          <w:szCs w:val="20"/>
        </w:rPr>
        <w:t>Перша допомога при опіках:</w:t>
      </w:r>
    </w:p>
    <w:p w14:paraId="75895031"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1</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За характером дії опіки бувають термічні (від дії вогню, нагрітого металу, води) та хімічні (від дії кислот, лугу), електричні та променеві опіки (від дії ультрафіолетового або інфрачервоного випромінювання).</w:t>
      </w:r>
    </w:p>
    <w:p w14:paraId="2FD65F03"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2</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За ступенем дії опіки бувають:</w:t>
      </w:r>
    </w:p>
    <w:p w14:paraId="4E07CFA1"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1</w:t>
      </w:r>
      <w:r w:rsidR="004C6524">
        <w:rPr>
          <w:rFonts w:eastAsia="Times New Roman"/>
          <w:kern w:val="0"/>
          <w:sz w:val="28"/>
          <w:szCs w:val="20"/>
        </w:rPr>
        <w:t> </w:t>
      </w:r>
      <w:r w:rsidRPr="00D67156">
        <w:rPr>
          <w:rFonts w:eastAsia="Times New Roman"/>
          <w:kern w:val="0"/>
          <w:sz w:val="28"/>
          <w:szCs w:val="20"/>
        </w:rPr>
        <w:t>ступеня, коли з’являються почервоніння, болісність;</w:t>
      </w:r>
    </w:p>
    <w:p w14:paraId="1CB52FA7"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2</w:t>
      </w:r>
      <w:r w:rsidR="004C6524">
        <w:rPr>
          <w:rFonts w:eastAsia="Times New Roman"/>
          <w:kern w:val="0"/>
          <w:sz w:val="28"/>
          <w:szCs w:val="20"/>
        </w:rPr>
        <w:t> </w:t>
      </w:r>
      <w:r w:rsidRPr="00D67156">
        <w:rPr>
          <w:rFonts w:eastAsia="Times New Roman"/>
          <w:kern w:val="0"/>
          <w:sz w:val="28"/>
          <w:szCs w:val="20"/>
        </w:rPr>
        <w:t>ступеня, коли на шкірі утворюються пухирі;</w:t>
      </w:r>
    </w:p>
    <w:p w14:paraId="6DF1DD2D"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3</w:t>
      </w:r>
      <w:r w:rsidR="004C6524">
        <w:rPr>
          <w:rFonts w:eastAsia="Times New Roman"/>
          <w:kern w:val="0"/>
          <w:sz w:val="28"/>
          <w:szCs w:val="20"/>
        </w:rPr>
        <w:t> </w:t>
      </w:r>
      <w:r w:rsidRPr="00D67156">
        <w:rPr>
          <w:rFonts w:eastAsia="Times New Roman"/>
          <w:kern w:val="0"/>
          <w:sz w:val="28"/>
          <w:szCs w:val="20"/>
        </w:rPr>
        <w:t>ступеня, коли відбувається омертвіння поверхневих чи глибоких шарів шкіри;</w:t>
      </w:r>
    </w:p>
    <w:p w14:paraId="72BEFA6F" w14:textId="77777777" w:rsidR="00B80258" w:rsidRDefault="00D67156" w:rsidP="00D67156">
      <w:pPr>
        <w:widowControl/>
        <w:ind w:firstLine="708"/>
        <w:jc w:val="both"/>
        <w:rPr>
          <w:rFonts w:eastAsia="Times New Roman"/>
          <w:kern w:val="0"/>
          <w:sz w:val="28"/>
          <w:szCs w:val="20"/>
        </w:rPr>
      </w:pPr>
      <w:r w:rsidRPr="00D67156">
        <w:rPr>
          <w:rFonts w:eastAsia="Times New Roman"/>
          <w:kern w:val="0"/>
          <w:sz w:val="28"/>
          <w:szCs w:val="20"/>
        </w:rPr>
        <w:t>4</w:t>
      </w:r>
      <w:r w:rsidR="004C6524">
        <w:rPr>
          <w:rFonts w:eastAsia="Times New Roman"/>
          <w:kern w:val="0"/>
          <w:sz w:val="28"/>
          <w:szCs w:val="20"/>
        </w:rPr>
        <w:t> </w:t>
      </w:r>
      <w:r w:rsidRPr="00D67156">
        <w:rPr>
          <w:rFonts w:eastAsia="Times New Roman"/>
          <w:kern w:val="0"/>
          <w:sz w:val="28"/>
          <w:szCs w:val="20"/>
        </w:rPr>
        <w:t>ступеня, коли відбувається омертвіння тканин, розміщених під шкірою.</w:t>
      </w:r>
    </w:p>
    <w:p w14:paraId="239A7487" w14:textId="77777777" w:rsidR="00D67156" w:rsidRPr="00D67156" w:rsidRDefault="00FB4D40" w:rsidP="00D67156">
      <w:pPr>
        <w:widowControl/>
        <w:ind w:firstLine="708"/>
        <w:jc w:val="both"/>
        <w:rPr>
          <w:rFonts w:eastAsia="Times New Roman"/>
          <w:kern w:val="0"/>
          <w:sz w:val="28"/>
          <w:szCs w:val="20"/>
        </w:rPr>
      </w:pPr>
      <w:r>
        <w:rPr>
          <w:rFonts w:eastAsia="Times New Roman"/>
          <w:kern w:val="0"/>
          <w:sz w:val="28"/>
          <w:szCs w:val="20"/>
        </w:rPr>
        <w:t>3</w:t>
      </w:r>
      <w:r w:rsidR="00407E7E">
        <w:rPr>
          <w:rFonts w:eastAsia="Times New Roman"/>
          <w:kern w:val="0"/>
          <w:sz w:val="28"/>
          <w:szCs w:val="20"/>
        </w:rPr>
        <w:t>)</w:t>
      </w:r>
      <w:r w:rsidR="004C6524">
        <w:rPr>
          <w:rFonts w:eastAsia="Times New Roman"/>
          <w:kern w:val="0"/>
          <w:sz w:val="28"/>
          <w:szCs w:val="20"/>
        </w:rPr>
        <w:t> </w:t>
      </w:r>
      <w:r w:rsidR="00D67156" w:rsidRPr="00D67156">
        <w:rPr>
          <w:rFonts w:eastAsia="Times New Roman"/>
          <w:kern w:val="0"/>
          <w:sz w:val="28"/>
          <w:szCs w:val="20"/>
        </w:rPr>
        <w:t xml:space="preserve">Під час подання першої допомоги при опіках, у першу чергу, </w:t>
      </w:r>
      <w:r w:rsidR="00D67156" w:rsidRPr="00D67156">
        <w:rPr>
          <w:rFonts w:eastAsia="Times New Roman"/>
          <w:kern w:val="0"/>
          <w:sz w:val="28"/>
          <w:szCs w:val="28"/>
        </w:rPr>
        <w:t>необхідно усунути причину, яка його викликала.</w:t>
      </w:r>
    </w:p>
    <w:p w14:paraId="777530C9"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8"/>
        </w:rPr>
        <w:t>4</w:t>
      </w:r>
      <w:r w:rsidR="00407E7E">
        <w:rPr>
          <w:rFonts w:eastAsia="Times New Roman"/>
          <w:kern w:val="0"/>
          <w:sz w:val="28"/>
          <w:szCs w:val="28"/>
        </w:rPr>
        <w:t>)</w:t>
      </w:r>
      <w:r w:rsidR="004C6524">
        <w:rPr>
          <w:rFonts w:eastAsia="Times New Roman"/>
          <w:kern w:val="0"/>
          <w:sz w:val="28"/>
          <w:szCs w:val="28"/>
        </w:rPr>
        <w:t> </w:t>
      </w:r>
      <w:r w:rsidRPr="00D67156">
        <w:rPr>
          <w:rFonts w:eastAsia="Times New Roman"/>
          <w:kern w:val="0"/>
          <w:sz w:val="28"/>
          <w:szCs w:val="28"/>
        </w:rPr>
        <w:t>Зняти з потерпілого зайві речі й предмети (годинник, одяг, ланцюжки, браслети тощо). Необхідно відрізати прилиплий одяг на опіку.</w:t>
      </w:r>
    </w:p>
    <w:p w14:paraId="65DD95BD"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8"/>
        </w:rPr>
        <w:lastRenderedPageBreak/>
        <w:t>5</w:t>
      </w:r>
      <w:r w:rsidR="00407E7E">
        <w:rPr>
          <w:rFonts w:eastAsia="Times New Roman"/>
          <w:kern w:val="0"/>
          <w:sz w:val="28"/>
          <w:szCs w:val="28"/>
        </w:rPr>
        <w:t>)</w:t>
      </w:r>
      <w:r w:rsidR="004C6524">
        <w:rPr>
          <w:rFonts w:eastAsia="Times New Roman"/>
          <w:kern w:val="0"/>
          <w:sz w:val="28"/>
          <w:szCs w:val="28"/>
        </w:rPr>
        <w:t> </w:t>
      </w:r>
      <w:r w:rsidRPr="00D67156">
        <w:rPr>
          <w:rFonts w:eastAsia="Times New Roman"/>
          <w:kern w:val="0"/>
          <w:sz w:val="28"/>
          <w:szCs w:val="28"/>
        </w:rPr>
        <w:t>При отриманні опіку 1 та 2 ступеня необхідно охолодити рану в проточній воді. Тримати місце опіку під струменем води протягом 10-15 хвилин, потім накласти вологу пов’язку на місце опіку.</w:t>
      </w:r>
    </w:p>
    <w:p w14:paraId="00C66448"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8"/>
        </w:rPr>
        <w:t>6</w:t>
      </w:r>
      <w:r w:rsidR="00407E7E">
        <w:rPr>
          <w:rFonts w:eastAsia="Times New Roman"/>
          <w:kern w:val="0"/>
          <w:sz w:val="28"/>
          <w:szCs w:val="28"/>
        </w:rPr>
        <w:t>)</w:t>
      </w:r>
      <w:r w:rsidR="004C6524">
        <w:rPr>
          <w:rFonts w:eastAsia="Times New Roman"/>
          <w:kern w:val="0"/>
          <w:sz w:val="28"/>
          <w:szCs w:val="28"/>
        </w:rPr>
        <w:t> </w:t>
      </w:r>
      <w:r w:rsidRPr="00D67156">
        <w:rPr>
          <w:rFonts w:eastAsia="Times New Roman"/>
          <w:kern w:val="0"/>
          <w:sz w:val="28"/>
          <w:szCs w:val="28"/>
        </w:rPr>
        <w:t>Якщо опік більш серйозний і відноситься до третього і четвертого ступеня, то потрібно прикласти чисту вологу пов’язку до місця опіку, набрати у зручну тару прохолодну воду, опустити місце опіку з пов’язкою до неї та почекати деякий час.</w:t>
      </w:r>
    </w:p>
    <w:p w14:paraId="5601D1DB" w14:textId="77777777" w:rsidR="004C6524" w:rsidRDefault="00D67156" w:rsidP="004C6524">
      <w:pPr>
        <w:widowControl/>
        <w:ind w:firstLine="708"/>
        <w:jc w:val="both"/>
        <w:rPr>
          <w:rFonts w:eastAsia="Times New Roman"/>
          <w:kern w:val="0"/>
          <w:sz w:val="28"/>
          <w:szCs w:val="28"/>
        </w:rPr>
      </w:pPr>
      <w:r w:rsidRPr="00D67156">
        <w:rPr>
          <w:rFonts w:eastAsia="Times New Roman"/>
          <w:kern w:val="0"/>
          <w:sz w:val="28"/>
          <w:szCs w:val="28"/>
        </w:rPr>
        <w:t>7</w:t>
      </w:r>
      <w:r w:rsidR="004C6524">
        <w:rPr>
          <w:rFonts w:eastAsia="Times New Roman"/>
          <w:kern w:val="0"/>
          <w:sz w:val="28"/>
          <w:szCs w:val="28"/>
        </w:rPr>
        <w:t> </w:t>
      </w:r>
      <w:r w:rsidRPr="00D67156">
        <w:rPr>
          <w:rFonts w:eastAsia="Times New Roman"/>
          <w:kern w:val="0"/>
          <w:sz w:val="28"/>
          <w:szCs w:val="28"/>
        </w:rPr>
        <w:t>При опіках забороняється:</w:t>
      </w:r>
    </w:p>
    <w:p w14:paraId="1EDCA524" w14:textId="77777777" w:rsidR="004C6524" w:rsidRDefault="00B06134" w:rsidP="004C6524">
      <w:pPr>
        <w:widowControl/>
        <w:ind w:firstLine="708"/>
        <w:jc w:val="both"/>
        <w:rPr>
          <w:rFonts w:eastAsia="Times New Roman"/>
          <w:kern w:val="0"/>
          <w:sz w:val="28"/>
          <w:szCs w:val="28"/>
        </w:rPr>
      </w:pPr>
      <w:r>
        <w:rPr>
          <w:rFonts w:eastAsia="Times New Roman"/>
          <w:kern w:val="0"/>
          <w:sz w:val="28"/>
          <w:szCs w:val="28"/>
        </w:rPr>
        <w:t>- </w:t>
      </w:r>
      <w:r w:rsidR="00D67156" w:rsidRPr="00D67156">
        <w:rPr>
          <w:rFonts w:eastAsia="Times New Roman"/>
          <w:kern w:val="0"/>
          <w:sz w:val="28"/>
          <w:szCs w:val="28"/>
        </w:rPr>
        <w:t xml:space="preserve">змащувати місце опіку будь-якого </w:t>
      </w:r>
      <w:r w:rsidR="004C6524">
        <w:rPr>
          <w:rFonts w:eastAsia="Times New Roman"/>
          <w:kern w:val="0"/>
          <w:sz w:val="28"/>
          <w:szCs w:val="28"/>
        </w:rPr>
        <w:t>роду кремом, олією, маззю тощо;</w:t>
      </w:r>
    </w:p>
    <w:p w14:paraId="11B80835" w14:textId="77777777" w:rsidR="004C6524" w:rsidRDefault="00B06134" w:rsidP="004C6524">
      <w:pPr>
        <w:widowControl/>
        <w:ind w:firstLine="708"/>
        <w:jc w:val="both"/>
        <w:rPr>
          <w:rFonts w:eastAsia="Times New Roman"/>
          <w:kern w:val="0"/>
          <w:sz w:val="28"/>
          <w:szCs w:val="28"/>
        </w:rPr>
      </w:pPr>
      <w:r>
        <w:rPr>
          <w:rFonts w:eastAsia="Times New Roman"/>
          <w:kern w:val="0"/>
          <w:sz w:val="28"/>
          <w:szCs w:val="28"/>
        </w:rPr>
        <w:t>- </w:t>
      </w:r>
      <w:r w:rsidR="00D67156" w:rsidRPr="00D67156">
        <w:rPr>
          <w:rFonts w:eastAsia="Times New Roman"/>
          <w:kern w:val="0"/>
          <w:sz w:val="28"/>
          <w:szCs w:val="28"/>
        </w:rPr>
        <w:t>відривати прилиплий до опіку одяг;</w:t>
      </w:r>
    </w:p>
    <w:p w14:paraId="5C1FA096" w14:textId="77777777" w:rsidR="00D67156" w:rsidRPr="00D67156" w:rsidRDefault="00B06134" w:rsidP="004C6524">
      <w:pPr>
        <w:widowControl/>
        <w:ind w:firstLine="708"/>
        <w:jc w:val="both"/>
        <w:rPr>
          <w:rFonts w:eastAsia="Times New Roman"/>
          <w:kern w:val="0"/>
          <w:sz w:val="28"/>
          <w:szCs w:val="20"/>
        </w:rPr>
      </w:pPr>
      <w:r>
        <w:rPr>
          <w:rFonts w:eastAsia="Times New Roman"/>
          <w:kern w:val="0"/>
          <w:sz w:val="28"/>
          <w:szCs w:val="28"/>
        </w:rPr>
        <w:t>- </w:t>
      </w:r>
      <w:r w:rsidR="00D67156" w:rsidRPr="00D67156">
        <w:rPr>
          <w:rFonts w:eastAsia="Times New Roman"/>
          <w:kern w:val="0"/>
          <w:sz w:val="28"/>
          <w:szCs w:val="28"/>
        </w:rPr>
        <w:t>проколювати пухирі, що може привести до зараження крові.</w:t>
      </w:r>
    </w:p>
    <w:p w14:paraId="44607156"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7.6.</w:t>
      </w:r>
      <w:r w:rsidR="004C6524">
        <w:rPr>
          <w:rFonts w:eastAsia="Times New Roman"/>
          <w:kern w:val="0"/>
          <w:sz w:val="28"/>
          <w:szCs w:val="20"/>
        </w:rPr>
        <w:t> </w:t>
      </w:r>
      <w:r w:rsidRPr="00D67156">
        <w:rPr>
          <w:rFonts w:eastAsia="Times New Roman"/>
          <w:kern w:val="0"/>
          <w:sz w:val="28"/>
          <w:szCs w:val="20"/>
        </w:rPr>
        <w:t>Перша допомога при обмороженні:</w:t>
      </w:r>
    </w:p>
    <w:p w14:paraId="42E8B7B9"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1</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Перші ознаки обморожування спостерігаються на незахищених ділянках тіла (на кистях рук, обличчі, носі, вухах). Спочатку з’являється почуття холоду, поколювання, невеликий біль, потім починають блідніти уражені ділянки шкіри, наступає оніміння цих ділянок.</w:t>
      </w:r>
    </w:p>
    <w:p w14:paraId="74DD18FC"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2</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Першою допомогою при обмороженні є розтирання уражених частин м’якою рукавичкою, рукою (не можна снігом чи льодом) до тих пір, поки не наступить почервоніння та потепління їх. Після цього необхідно помістити кінцівку в теплу воду (36-37 градусів), накласти стерильну пов’язку.</w:t>
      </w:r>
    </w:p>
    <w:p w14:paraId="61146126"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3</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Заходами попередження обморожування є змащення відкритих частин тіла жиром, який затримує тепло у шкірі; прикривання, у разі можливості, відкритих ділянок тіла (вуха, обличчя, руки); одягання теплого просторого одягу, взуття перед виходом на роботу.</w:t>
      </w:r>
    </w:p>
    <w:p w14:paraId="65DFD455"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4</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Під час значно</w:t>
      </w:r>
      <w:r w:rsidR="006D1D66">
        <w:rPr>
          <w:rFonts w:eastAsia="Times New Roman"/>
          <w:kern w:val="0"/>
          <w:sz w:val="28"/>
          <w:szCs w:val="20"/>
        </w:rPr>
        <w:t>го зниження</w:t>
      </w:r>
      <w:r w:rsidRPr="00D67156">
        <w:rPr>
          <w:rFonts w:eastAsia="Times New Roman"/>
          <w:kern w:val="0"/>
          <w:sz w:val="28"/>
          <w:szCs w:val="20"/>
        </w:rPr>
        <w:t xml:space="preserve"> температури повітря та сильного вітру можливе замерзання. Першими ознаками замерзання є втома, послаблення серцевої діяльності і дихання, сонливість, утрата свідомості, що може призвести до смерті.</w:t>
      </w:r>
    </w:p>
    <w:p w14:paraId="56E19F70"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5</w:t>
      </w:r>
      <w:r w:rsidR="00407E7E">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При наданні перш</w:t>
      </w:r>
      <w:r w:rsidR="004C6524">
        <w:rPr>
          <w:rFonts w:eastAsia="Times New Roman"/>
          <w:kern w:val="0"/>
          <w:sz w:val="28"/>
          <w:szCs w:val="20"/>
        </w:rPr>
        <w:t>ої допомоги необхідно негайно зане</w:t>
      </w:r>
      <w:r w:rsidRPr="00D67156">
        <w:rPr>
          <w:rFonts w:eastAsia="Times New Roman"/>
          <w:kern w:val="0"/>
          <w:sz w:val="28"/>
          <w:szCs w:val="20"/>
        </w:rPr>
        <w:t>сти обмороженого до теплого приміщення, дати гарячий чай, каву.</w:t>
      </w:r>
    </w:p>
    <w:p w14:paraId="28AE6E5F" w14:textId="77777777" w:rsidR="00D67156" w:rsidRPr="00D67156" w:rsidRDefault="004C6524" w:rsidP="00D67156">
      <w:pPr>
        <w:widowControl/>
        <w:ind w:firstLine="708"/>
        <w:jc w:val="both"/>
        <w:rPr>
          <w:rFonts w:eastAsia="Times New Roman"/>
          <w:kern w:val="0"/>
          <w:sz w:val="28"/>
          <w:szCs w:val="20"/>
        </w:rPr>
      </w:pPr>
      <w:r>
        <w:rPr>
          <w:rFonts w:eastAsia="Times New Roman"/>
          <w:kern w:val="0"/>
          <w:sz w:val="28"/>
          <w:szCs w:val="20"/>
        </w:rPr>
        <w:t>7.7. </w:t>
      </w:r>
      <w:r w:rsidR="00D67156" w:rsidRPr="00D67156">
        <w:rPr>
          <w:rFonts w:eastAsia="Times New Roman"/>
          <w:kern w:val="0"/>
          <w:sz w:val="28"/>
          <w:szCs w:val="20"/>
        </w:rPr>
        <w:t>Перша допомога при ураженні електричним струмом:</w:t>
      </w:r>
    </w:p>
    <w:p w14:paraId="46CCEE74" w14:textId="77777777" w:rsidR="00D67156" w:rsidRPr="00D67156" w:rsidRDefault="004C6524" w:rsidP="00D67156">
      <w:pPr>
        <w:widowControl/>
        <w:ind w:firstLine="708"/>
        <w:jc w:val="both"/>
        <w:rPr>
          <w:rFonts w:eastAsia="Times New Roman"/>
          <w:kern w:val="0"/>
          <w:sz w:val="28"/>
          <w:szCs w:val="20"/>
        </w:rPr>
      </w:pPr>
      <w:r>
        <w:rPr>
          <w:rFonts w:eastAsia="Times New Roman"/>
          <w:kern w:val="0"/>
          <w:sz w:val="28"/>
          <w:szCs w:val="20"/>
        </w:rPr>
        <w:t>1</w:t>
      </w:r>
      <w:r w:rsidR="00407E7E">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При ураженні електричним струмом потерпілий втрачає свідомість, наступає судома, послаблення серцевої діяльності, зупинка дихання, смерть. У легких випадках на місцях дотику електричних дротів виникають опіки.</w:t>
      </w:r>
    </w:p>
    <w:p w14:paraId="3EE4BDF8" w14:textId="77777777" w:rsidR="00D67156" w:rsidRPr="00D67156" w:rsidRDefault="004C6524" w:rsidP="00D67156">
      <w:pPr>
        <w:widowControl/>
        <w:ind w:firstLine="708"/>
        <w:jc w:val="both"/>
        <w:rPr>
          <w:rFonts w:eastAsia="Times New Roman"/>
          <w:kern w:val="0"/>
          <w:sz w:val="28"/>
          <w:szCs w:val="20"/>
        </w:rPr>
      </w:pPr>
      <w:r>
        <w:rPr>
          <w:rFonts w:eastAsia="Times New Roman"/>
          <w:kern w:val="0"/>
          <w:sz w:val="28"/>
          <w:szCs w:val="20"/>
        </w:rPr>
        <w:t>2</w:t>
      </w:r>
      <w:r w:rsidR="00407E7E">
        <w:rPr>
          <w:rFonts w:eastAsia="Times New Roman"/>
          <w:kern w:val="0"/>
          <w:sz w:val="28"/>
          <w:szCs w:val="20"/>
        </w:rPr>
        <w:t>)</w:t>
      </w:r>
      <w:r>
        <w:rPr>
          <w:rFonts w:eastAsia="Times New Roman"/>
          <w:kern w:val="0"/>
          <w:sz w:val="28"/>
          <w:szCs w:val="20"/>
        </w:rPr>
        <w:t> </w:t>
      </w:r>
      <w:r w:rsidR="00D67156" w:rsidRPr="00D67156">
        <w:rPr>
          <w:rFonts w:eastAsia="Times New Roman"/>
          <w:kern w:val="0"/>
          <w:sz w:val="28"/>
          <w:szCs w:val="20"/>
        </w:rPr>
        <w:t>Перш ніж надавати першу допомогу, необхідно звільнити потерпілого від дії струму. Для цього необхідно одягти діелектричні калоші, рукавички або обгорнути руки сухою ганчіркою, сорочкою чи іншим предметом. Стати на суху дошку і сухою палицею або гумою, що не проводять електричний струм, за одяг відтягнути потерпілого і звільнити його від дії струму.</w:t>
      </w:r>
    </w:p>
    <w:p w14:paraId="6858A729" w14:textId="77777777" w:rsidR="00D67156" w:rsidRPr="00D67156" w:rsidRDefault="004C6524" w:rsidP="00D67156">
      <w:pPr>
        <w:widowControl/>
        <w:tabs>
          <w:tab w:val="left" w:pos="0"/>
        </w:tabs>
        <w:ind w:firstLine="720"/>
        <w:jc w:val="both"/>
        <w:rPr>
          <w:rFonts w:eastAsia="Times New Roman"/>
          <w:kern w:val="0"/>
          <w:sz w:val="20"/>
          <w:szCs w:val="20"/>
          <w:lang w:val="ru-RU"/>
        </w:rPr>
      </w:pPr>
      <w:bookmarkStart w:id="2" w:name="586"/>
      <w:r>
        <w:rPr>
          <w:rFonts w:eastAsia="Times New Roman"/>
          <w:kern w:val="0"/>
          <w:sz w:val="28"/>
          <w:szCs w:val="28"/>
        </w:rPr>
        <w:t>7.8. </w:t>
      </w:r>
      <w:r w:rsidR="00D67156" w:rsidRPr="00D67156">
        <w:rPr>
          <w:rFonts w:eastAsia="Times New Roman"/>
          <w:kern w:val="0"/>
          <w:sz w:val="28"/>
          <w:szCs w:val="28"/>
        </w:rPr>
        <w:t>Перша допомога при зупинці дихання та серця:</w:t>
      </w:r>
    </w:p>
    <w:p w14:paraId="2C11C875" w14:textId="77777777" w:rsidR="00D67156" w:rsidRPr="00D67156" w:rsidRDefault="00D67156" w:rsidP="00D67156">
      <w:pPr>
        <w:widowControl/>
        <w:ind w:firstLine="708"/>
        <w:jc w:val="both"/>
        <w:rPr>
          <w:rFonts w:eastAsia="Times New Roman"/>
          <w:kern w:val="0"/>
          <w:sz w:val="28"/>
          <w:szCs w:val="20"/>
        </w:rPr>
      </w:pPr>
      <w:r w:rsidRPr="00D67156">
        <w:rPr>
          <w:rFonts w:eastAsia="Times New Roman"/>
          <w:kern w:val="0"/>
          <w:sz w:val="28"/>
          <w:szCs w:val="20"/>
        </w:rPr>
        <w:t>1</w:t>
      </w:r>
      <w:r w:rsidR="0070116A">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 xml:space="preserve">Якщо відсутні ознаки життя (подих, серцебиття, пульс), реакція на больові подразники, а зіниці очей розширені й не реагують на світло, то вважається, що потерпілий перебуває у стані клінічної смерті, тому негайно </w:t>
      </w:r>
      <w:r w:rsidRPr="00D67156">
        <w:rPr>
          <w:rFonts w:eastAsia="Times New Roman"/>
          <w:kern w:val="0"/>
          <w:sz w:val="28"/>
          <w:szCs w:val="20"/>
        </w:rPr>
        <w:lastRenderedPageBreak/>
        <w:t>приступають до штучної вентиляції легень і зовнішнього (непрямого) масажу серця</w:t>
      </w:r>
      <w:bookmarkEnd w:id="2"/>
      <w:r w:rsidRPr="00D67156">
        <w:rPr>
          <w:rFonts w:eastAsia="Times New Roman"/>
          <w:kern w:val="0"/>
          <w:sz w:val="28"/>
          <w:szCs w:val="20"/>
        </w:rPr>
        <w:t>.</w:t>
      </w:r>
    </w:p>
    <w:p w14:paraId="4143EDF2" w14:textId="77777777" w:rsidR="00D67156" w:rsidRPr="00D67156" w:rsidRDefault="00D67156" w:rsidP="00D67156">
      <w:pPr>
        <w:widowControl/>
        <w:ind w:firstLine="709"/>
        <w:jc w:val="both"/>
        <w:rPr>
          <w:rFonts w:eastAsia="Times New Roman"/>
          <w:kern w:val="0"/>
          <w:sz w:val="28"/>
          <w:szCs w:val="20"/>
        </w:rPr>
      </w:pPr>
      <w:r w:rsidRPr="00D67156">
        <w:rPr>
          <w:rFonts w:eastAsia="Times New Roman"/>
          <w:kern w:val="0"/>
          <w:sz w:val="28"/>
          <w:szCs w:val="20"/>
        </w:rPr>
        <w:t>2</w:t>
      </w:r>
      <w:r w:rsidR="0070116A">
        <w:rPr>
          <w:rFonts w:eastAsia="Times New Roman"/>
          <w:kern w:val="0"/>
          <w:sz w:val="28"/>
          <w:szCs w:val="20"/>
        </w:rPr>
        <w:t>)</w:t>
      </w:r>
      <w:r w:rsidR="004C6524">
        <w:rPr>
          <w:rFonts w:eastAsia="Times New Roman"/>
          <w:kern w:val="0"/>
          <w:sz w:val="28"/>
          <w:szCs w:val="20"/>
        </w:rPr>
        <w:t> </w:t>
      </w:r>
      <w:r w:rsidRPr="00D67156">
        <w:rPr>
          <w:rFonts w:eastAsia="Times New Roman"/>
          <w:kern w:val="0"/>
          <w:sz w:val="28"/>
          <w:szCs w:val="20"/>
        </w:rPr>
        <w:t>Перш ніж приступи</w:t>
      </w:r>
      <w:r w:rsidR="004C6524">
        <w:rPr>
          <w:rFonts w:eastAsia="Times New Roman"/>
          <w:kern w:val="0"/>
          <w:sz w:val="28"/>
          <w:szCs w:val="20"/>
        </w:rPr>
        <w:t>ти до штучної вентиляції легень</w:t>
      </w:r>
      <w:r w:rsidRPr="00D67156">
        <w:rPr>
          <w:rFonts w:eastAsia="Times New Roman"/>
          <w:kern w:val="0"/>
          <w:sz w:val="28"/>
          <w:szCs w:val="20"/>
        </w:rPr>
        <w:t xml:space="preserve">, необхідно розстібнути комір, розв’язати краватку або шарф, розстібнути пояс потерпілому, якщо порожнина рота заповнена сторонніми тілами, кров’ю, слизом, вибитими зубами, очистити її пальцем, обгорнутим бинтом або носовою хустинкою, повернути голову потерпілого набік; якщо рот постраждалого міцно стиснутий, розкрити його, для цього чотири пальці обох </w:t>
      </w:r>
      <w:r w:rsidRPr="00D67156">
        <w:rPr>
          <w:rFonts w:eastAsia="Times New Roman"/>
          <w:kern w:val="0"/>
          <w:sz w:val="28"/>
          <w:szCs w:val="28"/>
        </w:rPr>
        <w:t>рук поставити позаду кутів нижньої щелепи і, упираючись великими пальцями в її край, висунути щелепу таким чином, щоб нижні зуби стояли перед верхніми.</w:t>
      </w:r>
    </w:p>
    <w:p w14:paraId="660C34A7" w14:textId="77777777" w:rsidR="00D67156" w:rsidRPr="00D67156" w:rsidRDefault="004C6524" w:rsidP="00D67156">
      <w:pPr>
        <w:widowControl/>
        <w:ind w:firstLine="709"/>
        <w:jc w:val="both"/>
        <w:rPr>
          <w:rFonts w:eastAsia="Times New Roman"/>
          <w:kern w:val="0"/>
          <w:lang w:val="ru-RU"/>
        </w:rPr>
      </w:pPr>
      <w:r>
        <w:rPr>
          <w:rFonts w:eastAsia="Times New Roman"/>
          <w:kern w:val="0"/>
          <w:sz w:val="28"/>
          <w:szCs w:val="28"/>
        </w:rPr>
        <w:t>3</w:t>
      </w:r>
      <w:r w:rsidR="0070116A">
        <w:rPr>
          <w:rFonts w:eastAsia="Times New Roman"/>
          <w:kern w:val="0"/>
          <w:sz w:val="28"/>
          <w:szCs w:val="28"/>
        </w:rPr>
        <w:t>)</w:t>
      </w:r>
      <w:r>
        <w:rPr>
          <w:rFonts w:eastAsia="Times New Roman"/>
          <w:kern w:val="0"/>
          <w:sz w:val="28"/>
          <w:szCs w:val="28"/>
        </w:rPr>
        <w:t> </w:t>
      </w:r>
      <w:r w:rsidR="00D67156" w:rsidRPr="00D67156">
        <w:rPr>
          <w:rFonts w:eastAsia="Times New Roman"/>
          <w:kern w:val="0"/>
          <w:sz w:val="28"/>
          <w:szCs w:val="28"/>
        </w:rPr>
        <w:t>Найбільш ефективним способом штучної вентиляції легень є спосіб рот у рот. Видихання повітря в рот або ніс можна робити через марлю, серветку чи носову хустинку, стежачи за тим, щоб при кожному видиханні відбувалося достатнє розширення грудної клітки потерпілого. Темп видиху - 8-24 видихи за хвилину</w:t>
      </w:r>
      <w:r w:rsidR="00CA5EFD">
        <w:rPr>
          <w:rFonts w:eastAsia="Times New Roman"/>
          <w:kern w:val="0"/>
          <w:sz w:val="28"/>
          <w:szCs w:val="28"/>
        </w:rPr>
        <w:t>. При штучній вентиляції легень</w:t>
      </w:r>
      <w:r w:rsidR="00D67156" w:rsidRPr="00D67156">
        <w:rPr>
          <w:rFonts w:eastAsia="Times New Roman"/>
          <w:kern w:val="0"/>
          <w:sz w:val="28"/>
          <w:szCs w:val="28"/>
        </w:rPr>
        <w:t xml:space="preserve"> не можна допускати охолодження постраждалого, тобто не залишати його на сирій землі або на холодній підлозі: під потерпілого варто підстелити що-небудь тепле, а зверху вкрити його. Коли подих потерпілого відновиться, штучну вентиляцію варто продовжувати так, щоб видих повітря збігався з власним вдихом потерпілого. Штучну вентиляцію легень слід проводити до повного приведення </w:t>
      </w:r>
      <w:r w:rsidR="00CA5EFD">
        <w:rPr>
          <w:rFonts w:eastAsia="Times New Roman"/>
          <w:kern w:val="0"/>
          <w:sz w:val="28"/>
          <w:szCs w:val="28"/>
        </w:rPr>
        <w:t>потерпілого у свідомість</w:t>
      </w:r>
      <w:r w:rsidR="00D67156" w:rsidRPr="00D67156">
        <w:rPr>
          <w:rFonts w:eastAsia="Times New Roman"/>
          <w:kern w:val="0"/>
          <w:sz w:val="28"/>
          <w:szCs w:val="28"/>
        </w:rPr>
        <w:t>.</w:t>
      </w:r>
    </w:p>
    <w:p w14:paraId="7D4CDF67" w14:textId="77777777" w:rsidR="00D67156" w:rsidRPr="00D67156" w:rsidRDefault="004C6524" w:rsidP="00D67156">
      <w:pPr>
        <w:widowControl/>
        <w:ind w:firstLine="709"/>
        <w:jc w:val="both"/>
        <w:rPr>
          <w:rFonts w:eastAsia="Times New Roman"/>
          <w:kern w:val="0"/>
          <w:sz w:val="28"/>
          <w:szCs w:val="20"/>
        </w:rPr>
      </w:pPr>
      <w:r>
        <w:rPr>
          <w:rFonts w:eastAsia="Times New Roman"/>
          <w:kern w:val="0"/>
          <w:sz w:val="28"/>
          <w:szCs w:val="28"/>
        </w:rPr>
        <w:t>4</w:t>
      </w:r>
      <w:r w:rsidR="0070116A">
        <w:rPr>
          <w:rFonts w:eastAsia="Times New Roman"/>
          <w:kern w:val="0"/>
          <w:sz w:val="28"/>
          <w:szCs w:val="28"/>
        </w:rPr>
        <w:t>)</w:t>
      </w:r>
      <w:r>
        <w:rPr>
          <w:rFonts w:eastAsia="Times New Roman"/>
          <w:kern w:val="0"/>
          <w:sz w:val="28"/>
          <w:szCs w:val="28"/>
        </w:rPr>
        <w:t> </w:t>
      </w:r>
      <w:r w:rsidR="00D67156" w:rsidRPr="00D67156">
        <w:rPr>
          <w:rFonts w:eastAsia="Times New Roman"/>
          <w:kern w:val="0"/>
          <w:sz w:val="28"/>
          <w:szCs w:val="28"/>
        </w:rPr>
        <w:t>З</w:t>
      </w:r>
      <w:r w:rsidR="00D67156" w:rsidRPr="00D67156">
        <w:rPr>
          <w:rFonts w:eastAsia="Times New Roman"/>
          <w:kern w:val="0"/>
          <w:sz w:val="28"/>
          <w:szCs w:val="20"/>
        </w:rPr>
        <w:t>а відсутності пульсу в постраждалого необхідно одночасно зі штучною вентиляцією легень проводити зовнішній (непрямий) масаж серця, що полягає в ритмічному здавлюванні серця між грудиною і хребтом. При проведенні зовнішнього масажу серця потерпілого кладуть на спину на тверду основу (підлогу, землю). Варто стати збоку від потерпілого і долонями, накладеними одна на одну, надавлювати на грудину з такою силою, щоб прогнути її в напрямку до хребта на 4-5 см (60-70 натискань на хвилину). Руки повинні знаходитися на нижній третині грудини, тобто на два пальці вище мечоподібного відростка.</w:t>
      </w:r>
    </w:p>
    <w:p w14:paraId="09237279" w14:textId="77777777" w:rsidR="00051499" w:rsidRDefault="004C6524" w:rsidP="00D67156">
      <w:pPr>
        <w:widowControl/>
        <w:ind w:firstLine="709"/>
        <w:jc w:val="both"/>
        <w:rPr>
          <w:rFonts w:eastAsia="Times New Roman"/>
          <w:kern w:val="0"/>
          <w:sz w:val="28"/>
          <w:szCs w:val="20"/>
        </w:rPr>
      </w:pPr>
      <w:r>
        <w:rPr>
          <w:rFonts w:eastAsia="Times New Roman"/>
          <w:kern w:val="0"/>
          <w:sz w:val="28"/>
          <w:szCs w:val="20"/>
        </w:rPr>
        <w:t>7.9. </w:t>
      </w:r>
      <w:r w:rsidR="00D67156" w:rsidRPr="00D67156">
        <w:rPr>
          <w:rFonts w:eastAsia="Times New Roman"/>
          <w:kern w:val="0"/>
          <w:sz w:val="28"/>
          <w:szCs w:val="20"/>
        </w:rPr>
        <w:t>Після надання першої допомоги слід негайно викликати швидку медичну допомогу.</w:t>
      </w:r>
    </w:p>
    <w:p w14:paraId="2FEB4FC5" w14:textId="77777777" w:rsidR="002F2DA1" w:rsidRPr="002F2DA1" w:rsidRDefault="002F2DA1" w:rsidP="00D67156">
      <w:pPr>
        <w:widowControl/>
        <w:ind w:firstLine="709"/>
        <w:jc w:val="both"/>
        <w:rPr>
          <w:rFonts w:eastAsia="Times New Roman"/>
          <w:kern w:val="0"/>
          <w:sz w:val="22"/>
          <w:szCs w:val="22"/>
        </w:rPr>
      </w:pPr>
    </w:p>
    <w:p w14:paraId="715FFACD" w14:textId="77777777" w:rsidR="004C6524" w:rsidRPr="004C6524" w:rsidRDefault="004C6524" w:rsidP="00D67156">
      <w:pPr>
        <w:widowControl/>
        <w:ind w:firstLine="709"/>
        <w:jc w:val="both"/>
        <w:rPr>
          <w:rFonts w:eastAsia="Times New Roman"/>
          <w:kern w:val="0"/>
          <w:sz w:val="20"/>
          <w:szCs w:val="20"/>
        </w:rPr>
      </w:pPr>
    </w:p>
    <w:p w14:paraId="0A257A32" w14:textId="77777777" w:rsidR="00D67156" w:rsidRPr="00D67156" w:rsidRDefault="006D520A" w:rsidP="00D67156">
      <w:pPr>
        <w:widowControl/>
        <w:jc w:val="center"/>
        <w:rPr>
          <w:rFonts w:eastAsia="Times New Roman"/>
          <w:kern w:val="0"/>
          <w:sz w:val="28"/>
          <w:szCs w:val="20"/>
        </w:rPr>
      </w:pPr>
      <w:r>
        <w:rPr>
          <w:rFonts w:eastAsia="Times New Roman"/>
          <w:kern w:val="0"/>
          <w:sz w:val="28"/>
          <w:szCs w:val="20"/>
        </w:rPr>
        <w:t>8</w:t>
      </w:r>
      <w:r w:rsidR="001275AD">
        <w:rPr>
          <w:rFonts w:eastAsia="Times New Roman"/>
          <w:kern w:val="0"/>
          <w:sz w:val="28"/>
          <w:szCs w:val="20"/>
        </w:rPr>
        <w:t>. </w:t>
      </w:r>
      <w:r w:rsidR="00D67156" w:rsidRPr="00D67156">
        <w:rPr>
          <w:rFonts w:eastAsia="Times New Roman"/>
          <w:kern w:val="0"/>
          <w:sz w:val="28"/>
          <w:szCs w:val="20"/>
        </w:rPr>
        <w:t>Відповідальність за порушення</w:t>
      </w:r>
    </w:p>
    <w:p w14:paraId="5ACD7D0B" w14:textId="77777777" w:rsidR="00D67156" w:rsidRDefault="00D67156" w:rsidP="004C6524">
      <w:pPr>
        <w:widowControl/>
        <w:jc w:val="center"/>
        <w:rPr>
          <w:rFonts w:eastAsia="Times New Roman"/>
          <w:kern w:val="0"/>
          <w:sz w:val="28"/>
          <w:szCs w:val="20"/>
        </w:rPr>
      </w:pPr>
      <w:r w:rsidRPr="00D67156">
        <w:rPr>
          <w:rFonts w:eastAsia="Times New Roman"/>
          <w:kern w:val="0"/>
          <w:sz w:val="28"/>
          <w:szCs w:val="20"/>
        </w:rPr>
        <w:t>вимог щодо охорони праці</w:t>
      </w:r>
    </w:p>
    <w:p w14:paraId="184307A2" w14:textId="77777777" w:rsidR="00CA5EFD" w:rsidRDefault="00CA5EFD" w:rsidP="004C6524">
      <w:pPr>
        <w:widowControl/>
        <w:jc w:val="center"/>
        <w:rPr>
          <w:rFonts w:eastAsia="Times New Roman"/>
          <w:kern w:val="0"/>
          <w:sz w:val="28"/>
          <w:szCs w:val="20"/>
        </w:rPr>
      </w:pPr>
    </w:p>
    <w:p w14:paraId="5E889642" w14:textId="77777777" w:rsidR="00D67156" w:rsidRDefault="00D67156" w:rsidP="00CA5EFD">
      <w:pPr>
        <w:widowControl/>
        <w:ind w:firstLine="708"/>
        <w:jc w:val="both"/>
        <w:rPr>
          <w:rFonts w:eastAsia="Times New Roman"/>
          <w:kern w:val="0"/>
          <w:sz w:val="28"/>
          <w:szCs w:val="20"/>
        </w:rPr>
      </w:pPr>
      <w:r w:rsidRPr="00D67156">
        <w:rPr>
          <w:rFonts w:eastAsia="Times New Roman"/>
          <w:kern w:val="0"/>
          <w:sz w:val="28"/>
          <w:szCs w:val="20"/>
        </w:rPr>
        <w:t>Згідно зі статтею 44 Закону України «Про охорону праці»</w:t>
      </w:r>
      <w:r w:rsidR="006D520A">
        <w:rPr>
          <w:rFonts w:eastAsia="Times New Roman"/>
          <w:kern w:val="0"/>
          <w:sz w:val="28"/>
          <w:szCs w:val="20"/>
        </w:rPr>
        <w:t xml:space="preserve"> </w:t>
      </w:r>
      <w:r w:rsidRPr="00D67156">
        <w:rPr>
          <w:rFonts w:eastAsia="Times New Roman"/>
          <w:kern w:val="0"/>
          <w:sz w:val="28"/>
          <w:szCs w:val="20"/>
        </w:rPr>
        <w:t>за порушення</w:t>
      </w:r>
      <w:r w:rsidR="004C07ED">
        <w:rPr>
          <w:rFonts w:eastAsia="Times New Roman"/>
          <w:kern w:val="0"/>
          <w:sz w:val="28"/>
          <w:szCs w:val="20"/>
        </w:rPr>
        <w:t xml:space="preserve"> </w:t>
      </w:r>
      <w:r w:rsidRPr="00D67156">
        <w:rPr>
          <w:rFonts w:eastAsia="Times New Roman"/>
          <w:kern w:val="0"/>
          <w:sz w:val="28"/>
          <w:szCs w:val="20"/>
        </w:rPr>
        <w:t>законів та інших</w:t>
      </w:r>
      <w:r w:rsidR="004C07ED">
        <w:rPr>
          <w:rFonts w:eastAsia="Times New Roman"/>
          <w:kern w:val="0"/>
          <w:sz w:val="28"/>
          <w:szCs w:val="20"/>
        </w:rPr>
        <w:t xml:space="preserve"> </w:t>
      </w:r>
      <w:r w:rsidRPr="00D67156">
        <w:rPr>
          <w:rFonts w:eastAsia="Times New Roman"/>
          <w:kern w:val="0"/>
          <w:sz w:val="28"/>
          <w:szCs w:val="20"/>
        </w:rPr>
        <w:t>нормативно-правових актів про охорону праці,</w:t>
      </w:r>
      <w:r w:rsidR="004C07ED">
        <w:rPr>
          <w:rFonts w:eastAsia="Times New Roman"/>
          <w:kern w:val="0"/>
          <w:sz w:val="28"/>
          <w:szCs w:val="20"/>
        </w:rPr>
        <w:t xml:space="preserve"> </w:t>
      </w:r>
      <w:r w:rsidRPr="00D67156">
        <w:rPr>
          <w:rFonts w:eastAsia="Times New Roman"/>
          <w:kern w:val="0"/>
          <w:sz w:val="28"/>
          <w:szCs w:val="20"/>
        </w:rPr>
        <w:t>створення перешкод у діяльності посадових осіб органів державного нагляду за охороною праці, а також представників профспілок, винні особи притягаються до дисциплінарної, адміністративної, матеріальної, кримінальної відповідальності згідно із законом.</w:t>
      </w:r>
    </w:p>
    <w:p w14:paraId="38F95BF6" w14:textId="77777777" w:rsidR="003A6863" w:rsidRDefault="003A6863" w:rsidP="00CA5EFD">
      <w:pPr>
        <w:widowControl/>
        <w:ind w:firstLine="708"/>
        <w:jc w:val="both"/>
        <w:rPr>
          <w:rFonts w:eastAsia="Times New Roman"/>
          <w:kern w:val="0"/>
          <w:sz w:val="28"/>
          <w:szCs w:val="20"/>
        </w:rPr>
      </w:pPr>
    </w:p>
    <w:p w14:paraId="5149BB1E" w14:textId="77777777" w:rsidR="000472E0" w:rsidRDefault="000472E0" w:rsidP="000472E0">
      <w:pPr>
        <w:spacing w:line="259" w:lineRule="auto"/>
        <w:jc w:val="both"/>
        <w:rPr>
          <w:sz w:val="28"/>
          <w:szCs w:val="28"/>
          <w:lang w:val="ru-RU"/>
        </w:rPr>
      </w:pPr>
      <w:r w:rsidRPr="00DA71F7">
        <w:rPr>
          <w:sz w:val="28"/>
          <w:szCs w:val="28"/>
          <w:lang w:val="ru-RU"/>
        </w:rPr>
        <w:t xml:space="preserve">Керуючий справами </w:t>
      </w:r>
    </w:p>
    <w:p w14:paraId="149C4412" w14:textId="77777777" w:rsidR="00F34535" w:rsidRDefault="006D520A" w:rsidP="004C07ED">
      <w:pPr>
        <w:widowControl/>
        <w:jc w:val="both"/>
        <w:rPr>
          <w:sz w:val="28"/>
          <w:szCs w:val="28"/>
        </w:rPr>
      </w:pPr>
      <w:r>
        <w:rPr>
          <w:sz w:val="28"/>
          <w:szCs w:val="28"/>
          <w:lang w:val="ru-RU"/>
        </w:rPr>
        <w:t>в</w:t>
      </w:r>
      <w:r w:rsidR="000472E0" w:rsidRPr="00DA71F7">
        <w:rPr>
          <w:sz w:val="28"/>
          <w:szCs w:val="28"/>
          <w:lang w:val="ru-RU"/>
        </w:rPr>
        <w:t>иконав</w:t>
      </w:r>
      <w:r w:rsidR="000472E0">
        <w:rPr>
          <w:sz w:val="28"/>
          <w:szCs w:val="28"/>
          <w:lang w:val="ru-RU"/>
        </w:rPr>
        <w:t>чого</w:t>
      </w:r>
      <w:r>
        <w:rPr>
          <w:sz w:val="28"/>
          <w:szCs w:val="28"/>
          <w:lang w:val="ru-RU"/>
        </w:rPr>
        <w:t xml:space="preserve"> </w:t>
      </w:r>
      <w:r w:rsidR="000472E0">
        <w:rPr>
          <w:sz w:val="28"/>
          <w:szCs w:val="28"/>
          <w:lang w:val="ru-RU"/>
        </w:rPr>
        <w:t>комітету</w:t>
      </w:r>
      <w:r>
        <w:rPr>
          <w:sz w:val="28"/>
          <w:szCs w:val="28"/>
          <w:lang w:val="ru-RU"/>
        </w:rPr>
        <w:t xml:space="preserve"> </w:t>
      </w:r>
      <w:r w:rsidR="000472E0">
        <w:rPr>
          <w:sz w:val="28"/>
          <w:szCs w:val="28"/>
          <w:lang w:val="ru-RU"/>
        </w:rPr>
        <w:t>міської ради</w:t>
      </w:r>
      <w:r w:rsidR="000472E0">
        <w:rPr>
          <w:sz w:val="28"/>
          <w:szCs w:val="28"/>
          <w:lang w:val="ru-RU"/>
        </w:rPr>
        <w:tab/>
      </w:r>
      <w:r w:rsidR="000472E0">
        <w:rPr>
          <w:sz w:val="28"/>
          <w:szCs w:val="28"/>
          <w:lang w:val="ru-RU"/>
        </w:rPr>
        <w:tab/>
      </w:r>
      <w:r w:rsidR="000472E0">
        <w:rPr>
          <w:sz w:val="28"/>
          <w:szCs w:val="28"/>
          <w:lang w:val="ru-RU"/>
        </w:rPr>
        <w:tab/>
      </w:r>
      <w:r w:rsidR="000472E0">
        <w:rPr>
          <w:sz w:val="28"/>
          <w:szCs w:val="28"/>
          <w:lang w:val="ru-RU"/>
        </w:rPr>
        <w:tab/>
      </w:r>
      <w:r w:rsidR="000472E0">
        <w:rPr>
          <w:sz w:val="28"/>
          <w:szCs w:val="28"/>
          <w:lang w:val="ru-RU"/>
        </w:rPr>
        <w:tab/>
      </w:r>
      <w:r w:rsidR="004C07ED">
        <w:rPr>
          <w:sz w:val="28"/>
          <w:szCs w:val="28"/>
          <w:lang w:val="ru-RU"/>
        </w:rPr>
        <w:t xml:space="preserve">       </w:t>
      </w:r>
      <w:r w:rsidR="000472E0" w:rsidRPr="00DA71F7">
        <w:rPr>
          <w:sz w:val="28"/>
          <w:szCs w:val="28"/>
          <w:lang w:val="ru-RU"/>
        </w:rPr>
        <w:t xml:space="preserve">Ігор </w:t>
      </w:r>
      <w:r>
        <w:rPr>
          <w:sz w:val="28"/>
          <w:szCs w:val="28"/>
          <w:lang w:val="ru-RU"/>
        </w:rPr>
        <w:t>МАЛЕГУС</w:t>
      </w:r>
    </w:p>
    <w:sectPr w:rsidR="00F34535" w:rsidSect="004C07ED">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A9E53" w14:textId="77777777" w:rsidR="00DB6B83" w:rsidRDefault="00DB6B83">
      <w:r>
        <w:separator/>
      </w:r>
    </w:p>
  </w:endnote>
  <w:endnote w:type="continuationSeparator" w:id="0">
    <w:p w14:paraId="2A339D4C" w14:textId="77777777" w:rsidR="00DB6B83" w:rsidRDefault="00DB6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68AFC" w14:textId="77777777" w:rsidR="00DB6B83" w:rsidRDefault="00DB6B83">
      <w:r>
        <w:separator/>
      </w:r>
    </w:p>
  </w:footnote>
  <w:footnote w:type="continuationSeparator" w:id="0">
    <w:p w14:paraId="51C481D7" w14:textId="77777777" w:rsidR="00DB6B83" w:rsidRDefault="00DB6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1925149"/>
      <w:docPartObj>
        <w:docPartGallery w:val="Page Numbers (Top of Page)"/>
        <w:docPartUnique/>
      </w:docPartObj>
    </w:sdtPr>
    <w:sdtContent>
      <w:p w14:paraId="69F3D207" w14:textId="77777777" w:rsidR="004C07ED" w:rsidRDefault="004C07ED">
        <w:pPr>
          <w:pStyle w:val="a4"/>
          <w:jc w:val="center"/>
        </w:pPr>
        <w:r>
          <w:fldChar w:fldCharType="begin"/>
        </w:r>
        <w:r>
          <w:instrText>PAGE   \* MERGEFORMAT</w:instrText>
        </w:r>
        <w:r>
          <w:fldChar w:fldCharType="separate"/>
        </w:r>
        <w:r w:rsidR="006B701B" w:rsidRPr="006B701B">
          <w:rPr>
            <w:noProof/>
            <w:lang w:val="ru-RU"/>
          </w:rPr>
          <w:t>7</w:t>
        </w:r>
        <w:r>
          <w:fldChar w:fldCharType="end"/>
        </w:r>
      </w:p>
    </w:sdtContent>
  </w:sdt>
  <w:p w14:paraId="49CD4822" w14:textId="77777777" w:rsidR="00642AD9" w:rsidRPr="00FD2679" w:rsidRDefault="00642AD9" w:rsidP="00FD2679">
    <w:pPr>
      <w:pStyle w:val="a4"/>
      <w:widowControl/>
      <w:suppressLineNumbers/>
      <w:rPr>
        <w:sz w:val="28"/>
        <w:szCs w:val="2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454DE70"/>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1803CD6"/>
    <w:multiLevelType w:val="hybridMultilevel"/>
    <w:tmpl w:val="569CF460"/>
    <w:lvl w:ilvl="0" w:tplc="9174BD06">
      <w:start w:val="1"/>
      <w:numFmt w:val="decimal"/>
      <w:lvlText w:val="%1."/>
      <w:lvlJc w:val="left"/>
      <w:pPr>
        <w:ind w:left="192" w:hanging="322"/>
        <w:jc w:val="right"/>
      </w:pPr>
      <w:rPr>
        <w:rFonts w:ascii="Times New Roman" w:eastAsia="Times New Roman" w:hAnsi="Times New Roman" w:cs="Times New Roman" w:hint="default"/>
        <w:w w:val="102"/>
        <w:sz w:val="28"/>
        <w:szCs w:val="28"/>
        <w:lang w:val="uk-UA" w:eastAsia="en-US" w:bidi="ar-SA"/>
      </w:rPr>
    </w:lvl>
    <w:lvl w:ilvl="1" w:tplc="06FE81C2">
      <w:start w:val="1"/>
      <w:numFmt w:val="decimal"/>
      <w:lvlText w:val="%2."/>
      <w:lvlJc w:val="left"/>
      <w:pPr>
        <w:ind w:left="115" w:hanging="299"/>
      </w:pPr>
      <w:rPr>
        <w:rFonts w:ascii="Times New Roman" w:eastAsia="Times New Roman" w:hAnsi="Times New Roman" w:cs="Times New Roman" w:hint="default"/>
        <w:w w:val="95"/>
        <w:sz w:val="29"/>
        <w:szCs w:val="29"/>
        <w:lang w:val="uk-UA" w:eastAsia="en-US" w:bidi="ar-SA"/>
      </w:rPr>
    </w:lvl>
    <w:lvl w:ilvl="2" w:tplc="52DAE218">
      <w:numFmt w:val="bullet"/>
      <w:lvlText w:val="•"/>
      <w:lvlJc w:val="left"/>
      <w:pPr>
        <w:ind w:left="1234" w:hanging="299"/>
      </w:pPr>
      <w:rPr>
        <w:rFonts w:hint="default"/>
        <w:lang w:val="uk-UA" w:eastAsia="en-US" w:bidi="ar-SA"/>
      </w:rPr>
    </w:lvl>
    <w:lvl w:ilvl="3" w:tplc="6480149E">
      <w:numFmt w:val="bullet"/>
      <w:lvlText w:val="•"/>
      <w:lvlJc w:val="left"/>
      <w:pPr>
        <w:ind w:left="2269" w:hanging="299"/>
      </w:pPr>
      <w:rPr>
        <w:rFonts w:hint="default"/>
        <w:lang w:val="uk-UA" w:eastAsia="en-US" w:bidi="ar-SA"/>
      </w:rPr>
    </w:lvl>
    <w:lvl w:ilvl="4" w:tplc="48FEC1BA">
      <w:numFmt w:val="bullet"/>
      <w:lvlText w:val="•"/>
      <w:lvlJc w:val="left"/>
      <w:pPr>
        <w:ind w:left="3303" w:hanging="299"/>
      </w:pPr>
      <w:rPr>
        <w:rFonts w:hint="default"/>
        <w:lang w:val="uk-UA" w:eastAsia="en-US" w:bidi="ar-SA"/>
      </w:rPr>
    </w:lvl>
    <w:lvl w:ilvl="5" w:tplc="80FCC312">
      <w:numFmt w:val="bullet"/>
      <w:lvlText w:val="•"/>
      <w:lvlJc w:val="left"/>
      <w:pPr>
        <w:ind w:left="4338" w:hanging="299"/>
      </w:pPr>
      <w:rPr>
        <w:rFonts w:hint="default"/>
        <w:lang w:val="uk-UA" w:eastAsia="en-US" w:bidi="ar-SA"/>
      </w:rPr>
    </w:lvl>
    <w:lvl w:ilvl="6" w:tplc="093809EC">
      <w:numFmt w:val="bullet"/>
      <w:lvlText w:val="•"/>
      <w:lvlJc w:val="left"/>
      <w:pPr>
        <w:ind w:left="5372" w:hanging="299"/>
      </w:pPr>
      <w:rPr>
        <w:rFonts w:hint="default"/>
        <w:lang w:val="uk-UA" w:eastAsia="en-US" w:bidi="ar-SA"/>
      </w:rPr>
    </w:lvl>
    <w:lvl w:ilvl="7" w:tplc="F454BDEE">
      <w:numFmt w:val="bullet"/>
      <w:lvlText w:val="•"/>
      <w:lvlJc w:val="left"/>
      <w:pPr>
        <w:ind w:left="6407" w:hanging="299"/>
      </w:pPr>
      <w:rPr>
        <w:rFonts w:hint="default"/>
        <w:lang w:val="uk-UA" w:eastAsia="en-US" w:bidi="ar-SA"/>
      </w:rPr>
    </w:lvl>
    <w:lvl w:ilvl="8" w:tplc="D40EC550">
      <w:numFmt w:val="bullet"/>
      <w:lvlText w:val="•"/>
      <w:lvlJc w:val="left"/>
      <w:pPr>
        <w:ind w:left="7442" w:hanging="299"/>
      </w:pPr>
      <w:rPr>
        <w:rFonts w:hint="default"/>
        <w:lang w:val="uk-UA" w:eastAsia="en-US" w:bidi="ar-SA"/>
      </w:rPr>
    </w:lvl>
  </w:abstractNum>
  <w:abstractNum w:abstractNumId="3" w15:restartNumberingAfterBreak="0">
    <w:nsid w:val="0D2D321E"/>
    <w:multiLevelType w:val="hybridMultilevel"/>
    <w:tmpl w:val="CDE8CFE4"/>
    <w:lvl w:ilvl="0" w:tplc="47748E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5A189D"/>
    <w:multiLevelType w:val="hybridMultilevel"/>
    <w:tmpl w:val="E8464ABA"/>
    <w:lvl w:ilvl="0" w:tplc="5150DE18">
      <w:start w:val="1"/>
      <w:numFmt w:val="decimal"/>
      <w:lvlText w:val="%1)"/>
      <w:lvlJc w:val="left"/>
      <w:pPr>
        <w:ind w:left="181" w:hanging="381"/>
      </w:pPr>
      <w:rPr>
        <w:rFonts w:ascii="Times New Roman" w:eastAsia="Times New Roman" w:hAnsi="Times New Roman" w:cs="Times New Roman" w:hint="default"/>
        <w:w w:val="98"/>
        <w:sz w:val="29"/>
        <w:szCs w:val="29"/>
        <w:lang w:val="uk-UA" w:eastAsia="en-US" w:bidi="ar-SA"/>
      </w:rPr>
    </w:lvl>
    <w:lvl w:ilvl="1" w:tplc="F35840E0">
      <w:numFmt w:val="bullet"/>
      <w:lvlText w:val="•"/>
      <w:lvlJc w:val="left"/>
      <w:pPr>
        <w:ind w:left="1124" w:hanging="381"/>
      </w:pPr>
      <w:rPr>
        <w:rFonts w:hint="default"/>
        <w:lang w:val="uk-UA" w:eastAsia="en-US" w:bidi="ar-SA"/>
      </w:rPr>
    </w:lvl>
    <w:lvl w:ilvl="2" w:tplc="5792D51E">
      <w:numFmt w:val="bullet"/>
      <w:lvlText w:val="•"/>
      <w:lvlJc w:val="left"/>
      <w:pPr>
        <w:ind w:left="2068" w:hanging="381"/>
      </w:pPr>
      <w:rPr>
        <w:rFonts w:hint="default"/>
        <w:lang w:val="uk-UA" w:eastAsia="en-US" w:bidi="ar-SA"/>
      </w:rPr>
    </w:lvl>
    <w:lvl w:ilvl="3" w:tplc="6FE8A83C">
      <w:numFmt w:val="bullet"/>
      <w:lvlText w:val="•"/>
      <w:lvlJc w:val="left"/>
      <w:pPr>
        <w:ind w:left="3012" w:hanging="381"/>
      </w:pPr>
      <w:rPr>
        <w:rFonts w:hint="default"/>
        <w:lang w:val="uk-UA" w:eastAsia="en-US" w:bidi="ar-SA"/>
      </w:rPr>
    </w:lvl>
    <w:lvl w:ilvl="4" w:tplc="7A6AC91E">
      <w:numFmt w:val="bullet"/>
      <w:lvlText w:val="•"/>
      <w:lvlJc w:val="left"/>
      <w:pPr>
        <w:ind w:left="3956" w:hanging="381"/>
      </w:pPr>
      <w:rPr>
        <w:rFonts w:hint="default"/>
        <w:lang w:val="uk-UA" w:eastAsia="en-US" w:bidi="ar-SA"/>
      </w:rPr>
    </w:lvl>
    <w:lvl w:ilvl="5" w:tplc="F91406B2">
      <w:numFmt w:val="bullet"/>
      <w:lvlText w:val="•"/>
      <w:lvlJc w:val="left"/>
      <w:pPr>
        <w:ind w:left="4900" w:hanging="381"/>
      </w:pPr>
      <w:rPr>
        <w:rFonts w:hint="default"/>
        <w:lang w:val="uk-UA" w:eastAsia="en-US" w:bidi="ar-SA"/>
      </w:rPr>
    </w:lvl>
    <w:lvl w:ilvl="6" w:tplc="2B98B50A">
      <w:numFmt w:val="bullet"/>
      <w:lvlText w:val="•"/>
      <w:lvlJc w:val="left"/>
      <w:pPr>
        <w:ind w:left="5844" w:hanging="381"/>
      </w:pPr>
      <w:rPr>
        <w:rFonts w:hint="default"/>
        <w:lang w:val="uk-UA" w:eastAsia="en-US" w:bidi="ar-SA"/>
      </w:rPr>
    </w:lvl>
    <w:lvl w:ilvl="7" w:tplc="C2969C4E">
      <w:numFmt w:val="bullet"/>
      <w:lvlText w:val="•"/>
      <w:lvlJc w:val="left"/>
      <w:pPr>
        <w:ind w:left="6788" w:hanging="381"/>
      </w:pPr>
      <w:rPr>
        <w:rFonts w:hint="default"/>
        <w:lang w:val="uk-UA" w:eastAsia="en-US" w:bidi="ar-SA"/>
      </w:rPr>
    </w:lvl>
    <w:lvl w:ilvl="8" w:tplc="E8128CAA">
      <w:numFmt w:val="bullet"/>
      <w:lvlText w:val="•"/>
      <w:lvlJc w:val="left"/>
      <w:pPr>
        <w:ind w:left="7732" w:hanging="381"/>
      </w:pPr>
      <w:rPr>
        <w:rFonts w:hint="default"/>
        <w:lang w:val="uk-UA" w:eastAsia="en-US" w:bidi="ar-SA"/>
      </w:rPr>
    </w:lvl>
  </w:abstractNum>
  <w:abstractNum w:abstractNumId="5" w15:restartNumberingAfterBreak="0">
    <w:nsid w:val="1038712A"/>
    <w:multiLevelType w:val="hybridMultilevel"/>
    <w:tmpl w:val="B074D118"/>
    <w:lvl w:ilvl="0" w:tplc="D8F00122">
      <w:start w:val="3"/>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4943486"/>
    <w:multiLevelType w:val="hybridMultilevel"/>
    <w:tmpl w:val="8BBAE09C"/>
    <w:lvl w:ilvl="0" w:tplc="42029948">
      <w:start w:val="1"/>
      <w:numFmt w:val="decimal"/>
      <w:lvlText w:val="%1)"/>
      <w:lvlJc w:val="left"/>
      <w:pPr>
        <w:ind w:left="1182" w:hanging="303"/>
      </w:pPr>
      <w:rPr>
        <w:rFonts w:ascii="Times New Roman" w:eastAsia="Times New Roman" w:hAnsi="Times New Roman" w:cs="Times New Roman" w:hint="default"/>
        <w:w w:val="99"/>
        <w:sz w:val="28"/>
        <w:szCs w:val="28"/>
        <w:lang w:val="uk-UA" w:eastAsia="en-US" w:bidi="ar-SA"/>
      </w:rPr>
    </w:lvl>
    <w:lvl w:ilvl="1" w:tplc="D962415E">
      <w:numFmt w:val="bullet"/>
      <w:lvlText w:val="•"/>
      <w:lvlJc w:val="left"/>
      <w:pPr>
        <w:ind w:left="2023" w:hanging="303"/>
      </w:pPr>
      <w:rPr>
        <w:rFonts w:hint="default"/>
        <w:lang w:val="uk-UA" w:eastAsia="en-US" w:bidi="ar-SA"/>
      </w:rPr>
    </w:lvl>
    <w:lvl w:ilvl="2" w:tplc="FEACC128">
      <w:numFmt w:val="bullet"/>
      <w:lvlText w:val="•"/>
      <w:lvlJc w:val="left"/>
      <w:pPr>
        <w:ind w:left="2867" w:hanging="303"/>
      </w:pPr>
      <w:rPr>
        <w:rFonts w:hint="default"/>
        <w:lang w:val="uk-UA" w:eastAsia="en-US" w:bidi="ar-SA"/>
      </w:rPr>
    </w:lvl>
    <w:lvl w:ilvl="3" w:tplc="A4F8684E">
      <w:numFmt w:val="bullet"/>
      <w:lvlText w:val="•"/>
      <w:lvlJc w:val="left"/>
      <w:pPr>
        <w:ind w:left="3711" w:hanging="303"/>
      </w:pPr>
      <w:rPr>
        <w:rFonts w:hint="default"/>
        <w:lang w:val="uk-UA" w:eastAsia="en-US" w:bidi="ar-SA"/>
      </w:rPr>
    </w:lvl>
    <w:lvl w:ilvl="4" w:tplc="12D85716">
      <w:numFmt w:val="bullet"/>
      <w:lvlText w:val="•"/>
      <w:lvlJc w:val="left"/>
      <w:pPr>
        <w:ind w:left="4555" w:hanging="303"/>
      </w:pPr>
      <w:rPr>
        <w:rFonts w:hint="default"/>
        <w:lang w:val="uk-UA" w:eastAsia="en-US" w:bidi="ar-SA"/>
      </w:rPr>
    </w:lvl>
    <w:lvl w:ilvl="5" w:tplc="7174DE02">
      <w:numFmt w:val="bullet"/>
      <w:lvlText w:val="•"/>
      <w:lvlJc w:val="left"/>
      <w:pPr>
        <w:ind w:left="5399" w:hanging="303"/>
      </w:pPr>
      <w:rPr>
        <w:rFonts w:hint="default"/>
        <w:lang w:val="uk-UA" w:eastAsia="en-US" w:bidi="ar-SA"/>
      </w:rPr>
    </w:lvl>
    <w:lvl w:ilvl="6" w:tplc="787CCBC6">
      <w:numFmt w:val="bullet"/>
      <w:lvlText w:val="•"/>
      <w:lvlJc w:val="left"/>
      <w:pPr>
        <w:ind w:left="6243" w:hanging="303"/>
      </w:pPr>
      <w:rPr>
        <w:rFonts w:hint="default"/>
        <w:lang w:val="uk-UA" w:eastAsia="en-US" w:bidi="ar-SA"/>
      </w:rPr>
    </w:lvl>
    <w:lvl w:ilvl="7" w:tplc="28268676">
      <w:numFmt w:val="bullet"/>
      <w:lvlText w:val="•"/>
      <w:lvlJc w:val="left"/>
      <w:pPr>
        <w:ind w:left="7086" w:hanging="303"/>
      </w:pPr>
      <w:rPr>
        <w:rFonts w:hint="default"/>
        <w:lang w:val="uk-UA" w:eastAsia="en-US" w:bidi="ar-SA"/>
      </w:rPr>
    </w:lvl>
    <w:lvl w:ilvl="8" w:tplc="D75A242E">
      <w:numFmt w:val="bullet"/>
      <w:lvlText w:val="•"/>
      <w:lvlJc w:val="left"/>
      <w:pPr>
        <w:ind w:left="7930" w:hanging="303"/>
      </w:pPr>
      <w:rPr>
        <w:rFonts w:hint="default"/>
        <w:lang w:val="uk-UA" w:eastAsia="en-US" w:bidi="ar-SA"/>
      </w:rPr>
    </w:lvl>
  </w:abstractNum>
  <w:abstractNum w:abstractNumId="7" w15:restartNumberingAfterBreak="0">
    <w:nsid w:val="19161AB7"/>
    <w:multiLevelType w:val="hybridMultilevel"/>
    <w:tmpl w:val="7E7A9018"/>
    <w:lvl w:ilvl="0" w:tplc="4E9E803A">
      <w:start w:val="1"/>
      <w:numFmt w:val="decimal"/>
      <w:lvlText w:val="%1."/>
      <w:lvlJc w:val="left"/>
      <w:pPr>
        <w:tabs>
          <w:tab w:val="num" w:pos="720"/>
        </w:tabs>
        <w:ind w:left="720" w:hanging="360"/>
      </w:pPr>
      <w:rPr>
        <w:rFonts w:hint="default"/>
      </w:rPr>
    </w:lvl>
    <w:lvl w:ilvl="1" w:tplc="AADE788A">
      <w:numFmt w:val="none"/>
      <w:lvlText w:val=""/>
      <w:lvlJc w:val="left"/>
      <w:pPr>
        <w:tabs>
          <w:tab w:val="num" w:pos="360"/>
        </w:tabs>
      </w:pPr>
    </w:lvl>
    <w:lvl w:ilvl="2" w:tplc="B72EEBB4">
      <w:numFmt w:val="none"/>
      <w:lvlText w:val=""/>
      <w:lvlJc w:val="left"/>
      <w:pPr>
        <w:tabs>
          <w:tab w:val="num" w:pos="360"/>
        </w:tabs>
      </w:pPr>
    </w:lvl>
    <w:lvl w:ilvl="3" w:tplc="DEBA48DA">
      <w:numFmt w:val="none"/>
      <w:lvlText w:val=""/>
      <w:lvlJc w:val="left"/>
      <w:pPr>
        <w:tabs>
          <w:tab w:val="num" w:pos="360"/>
        </w:tabs>
      </w:pPr>
    </w:lvl>
    <w:lvl w:ilvl="4" w:tplc="6686BCDC">
      <w:numFmt w:val="none"/>
      <w:lvlText w:val=""/>
      <w:lvlJc w:val="left"/>
      <w:pPr>
        <w:tabs>
          <w:tab w:val="num" w:pos="360"/>
        </w:tabs>
      </w:pPr>
    </w:lvl>
    <w:lvl w:ilvl="5" w:tplc="B81CBA56">
      <w:numFmt w:val="none"/>
      <w:lvlText w:val=""/>
      <w:lvlJc w:val="left"/>
      <w:pPr>
        <w:tabs>
          <w:tab w:val="num" w:pos="360"/>
        </w:tabs>
      </w:pPr>
    </w:lvl>
    <w:lvl w:ilvl="6" w:tplc="EF040394">
      <w:numFmt w:val="none"/>
      <w:lvlText w:val=""/>
      <w:lvlJc w:val="left"/>
      <w:pPr>
        <w:tabs>
          <w:tab w:val="num" w:pos="360"/>
        </w:tabs>
      </w:pPr>
    </w:lvl>
    <w:lvl w:ilvl="7" w:tplc="83363E08">
      <w:numFmt w:val="none"/>
      <w:lvlText w:val=""/>
      <w:lvlJc w:val="left"/>
      <w:pPr>
        <w:tabs>
          <w:tab w:val="num" w:pos="360"/>
        </w:tabs>
      </w:pPr>
    </w:lvl>
    <w:lvl w:ilvl="8" w:tplc="4E30EC30">
      <w:numFmt w:val="none"/>
      <w:lvlText w:val=""/>
      <w:lvlJc w:val="left"/>
      <w:pPr>
        <w:tabs>
          <w:tab w:val="num" w:pos="360"/>
        </w:tabs>
      </w:pPr>
    </w:lvl>
  </w:abstractNum>
  <w:abstractNum w:abstractNumId="8" w15:restartNumberingAfterBreak="0">
    <w:nsid w:val="29C05C5C"/>
    <w:multiLevelType w:val="hybridMultilevel"/>
    <w:tmpl w:val="1B6A0CCE"/>
    <w:lvl w:ilvl="0" w:tplc="47748E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538B3"/>
    <w:multiLevelType w:val="hybridMultilevel"/>
    <w:tmpl w:val="DF9AC7CC"/>
    <w:lvl w:ilvl="0" w:tplc="47748EF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30A14DFC"/>
    <w:multiLevelType w:val="hybridMultilevel"/>
    <w:tmpl w:val="26F8785C"/>
    <w:lvl w:ilvl="0" w:tplc="CE02B02C">
      <w:start w:val="1"/>
      <w:numFmt w:val="decimal"/>
      <w:lvlText w:val="%1)"/>
      <w:lvlJc w:val="left"/>
      <w:pPr>
        <w:ind w:left="1174" w:hanging="310"/>
      </w:pPr>
      <w:rPr>
        <w:rFonts w:hint="default"/>
        <w:w w:val="105"/>
        <w:lang w:val="uk-UA" w:eastAsia="en-US" w:bidi="ar-SA"/>
      </w:rPr>
    </w:lvl>
    <w:lvl w:ilvl="1" w:tplc="22522EB0">
      <w:numFmt w:val="bullet"/>
      <w:lvlText w:val="•"/>
      <w:lvlJc w:val="left"/>
      <w:pPr>
        <w:ind w:left="2023" w:hanging="310"/>
      </w:pPr>
      <w:rPr>
        <w:rFonts w:hint="default"/>
        <w:lang w:val="uk-UA" w:eastAsia="en-US" w:bidi="ar-SA"/>
      </w:rPr>
    </w:lvl>
    <w:lvl w:ilvl="2" w:tplc="809E91AC">
      <w:numFmt w:val="bullet"/>
      <w:lvlText w:val="•"/>
      <w:lvlJc w:val="left"/>
      <w:pPr>
        <w:ind w:left="2867" w:hanging="310"/>
      </w:pPr>
      <w:rPr>
        <w:rFonts w:hint="default"/>
        <w:lang w:val="uk-UA" w:eastAsia="en-US" w:bidi="ar-SA"/>
      </w:rPr>
    </w:lvl>
    <w:lvl w:ilvl="3" w:tplc="ECC26BB6">
      <w:numFmt w:val="bullet"/>
      <w:lvlText w:val="•"/>
      <w:lvlJc w:val="left"/>
      <w:pPr>
        <w:ind w:left="3711" w:hanging="310"/>
      </w:pPr>
      <w:rPr>
        <w:rFonts w:hint="default"/>
        <w:lang w:val="uk-UA" w:eastAsia="en-US" w:bidi="ar-SA"/>
      </w:rPr>
    </w:lvl>
    <w:lvl w:ilvl="4" w:tplc="B62085B2">
      <w:numFmt w:val="bullet"/>
      <w:lvlText w:val="•"/>
      <w:lvlJc w:val="left"/>
      <w:pPr>
        <w:ind w:left="4555" w:hanging="310"/>
      </w:pPr>
      <w:rPr>
        <w:rFonts w:hint="default"/>
        <w:lang w:val="uk-UA" w:eastAsia="en-US" w:bidi="ar-SA"/>
      </w:rPr>
    </w:lvl>
    <w:lvl w:ilvl="5" w:tplc="8B06EE70">
      <w:numFmt w:val="bullet"/>
      <w:lvlText w:val="•"/>
      <w:lvlJc w:val="left"/>
      <w:pPr>
        <w:ind w:left="5399" w:hanging="310"/>
      </w:pPr>
      <w:rPr>
        <w:rFonts w:hint="default"/>
        <w:lang w:val="uk-UA" w:eastAsia="en-US" w:bidi="ar-SA"/>
      </w:rPr>
    </w:lvl>
    <w:lvl w:ilvl="6" w:tplc="DC62514C">
      <w:numFmt w:val="bullet"/>
      <w:lvlText w:val="•"/>
      <w:lvlJc w:val="left"/>
      <w:pPr>
        <w:ind w:left="6243" w:hanging="310"/>
      </w:pPr>
      <w:rPr>
        <w:rFonts w:hint="default"/>
        <w:lang w:val="uk-UA" w:eastAsia="en-US" w:bidi="ar-SA"/>
      </w:rPr>
    </w:lvl>
    <w:lvl w:ilvl="7" w:tplc="56E020A8">
      <w:numFmt w:val="bullet"/>
      <w:lvlText w:val="•"/>
      <w:lvlJc w:val="left"/>
      <w:pPr>
        <w:ind w:left="7086" w:hanging="310"/>
      </w:pPr>
      <w:rPr>
        <w:rFonts w:hint="default"/>
        <w:lang w:val="uk-UA" w:eastAsia="en-US" w:bidi="ar-SA"/>
      </w:rPr>
    </w:lvl>
    <w:lvl w:ilvl="8" w:tplc="2E5CDE00">
      <w:numFmt w:val="bullet"/>
      <w:lvlText w:val="•"/>
      <w:lvlJc w:val="left"/>
      <w:pPr>
        <w:ind w:left="7930" w:hanging="310"/>
      </w:pPr>
      <w:rPr>
        <w:rFonts w:hint="default"/>
        <w:lang w:val="uk-UA" w:eastAsia="en-US" w:bidi="ar-SA"/>
      </w:rPr>
    </w:lvl>
  </w:abstractNum>
  <w:abstractNum w:abstractNumId="11" w15:restartNumberingAfterBreak="0">
    <w:nsid w:val="31B23DEB"/>
    <w:multiLevelType w:val="multilevel"/>
    <w:tmpl w:val="537AE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5B1B71"/>
    <w:multiLevelType w:val="multilevel"/>
    <w:tmpl w:val="EACC2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0603EF"/>
    <w:multiLevelType w:val="hybridMultilevel"/>
    <w:tmpl w:val="43B850E4"/>
    <w:lvl w:ilvl="0" w:tplc="47748EF4">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14" w15:restartNumberingAfterBreak="0">
    <w:nsid w:val="3B572EFD"/>
    <w:multiLevelType w:val="hybridMultilevel"/>
    <w:tmpl w:val="7E82AF3A"/>
    <w:lvl w:ilvl="0" w:tplc="D9D8C9FC">
      <w:start w:val="5"/>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5" w15:restartNumberingAfterBreak="0">
    <w:nsid w:val="57841F63"/>
    <w:multiLevelType w:val="multilevel"/>
    <w:tmpl w:val="BB46E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325F34"/>
    <w:multiLevelType w:val="multilevel"/>
    <w:tmpl w:val="9508EBCC"/>
    <w:lvl w:ilvl="0">
      <w:start w:val="1"/>
      <w:numFmt w:val="decimal"/>
      <w:lvlText w:val="%1."/>
      <w:lvlJc w:val="left"/>
      <w:pPr>
        <w:ind w:left="1075" w:hanging="360"/>
      </w:pPr>
      <w:rPr>
        <w:rFonts w:hint="default"/>
        <w:b/>
      </w:rPr>
    </w:lvl>
    <w:lvl w:ilvl="1">
      <w:start w:val="1"/>
      <w:numFmt w:val="decimal"/>
      <w:isLgl/>
      <w:lvlText w:val="%1.%2."/>
      <w:lvlJc w:val="left"/>
      <w:pPr>
        <w:ind w:left="1522" w:hanging="720"/>
      </w:pPr>
      <w:rPr>
        <w:rFonts w:hint="default"/>
        <w:b/>
      </w:rPr>
    </w:lvl>
    <w:lvl w:ilvl="2">
      <w:start w:val="1"/>
      <w:numFmt w:val="decimal"/>
      <w:isLgl/>
      <w:lvlText w:val="%1.%2.%3."/>
      <w:lvlJc w:val="left"/>
      <w:pPr>
        <w:ind w:left="1609" w:hanging="720"/>
      </w:pPr>
      <w:rPr>
        <w:rFonts w:hint="default"/>
        <w:b/>
      </w:rPr>
    </w:lvl>
    <w:lvl w:ilvl="3">
      <w:start w:val="1"/>
      <w:numFmt w:val="decimal"/>
      <w:isLgl/>
      <w:lvlText w:val="%1.%2.%3.%4."/>
      <w:lvlJc w:val="left"/>
      <w:pPr>
        <w:ind w:left="2056" w:hanging="1080"/>
      </w:pPr>
      <w:rPr>
        <w:rFonts w:hint="default"/>
        <w:b/>
      </w:rPr>
    </w:lvl>
    <w:lvl w:ilvl="4">
      <w:start w:val="1"/>
      <w:numFmt w:val="decimal"/>
      <w:isLgl/>
      <w:lvlText w:val="%1.%2.%3.%4.%5."/>
      <w:lvlJc w:val="left"/>
      <w:pPr>
        <w:ind w:left="2143" w:hanging="1080"/>
      </w:pPr>
      <w:rPr>
        <w:rFonts w:hint="default"/>
        <w:b/>
      </w:rPr>
    </w:lvl>
    <w:lvl w:ilvl="5">
      <w:start w:val="1"/>
      <w:numFmt w:val="decimal"/>
      <w:isLgl/>
      <w:lvlText w:val="%1.%2.%3.%4.%5.%6."/>
      <w:lvlJc w:val="left"/>
      <w:pPr>
        <w:ind w:left="2590" w:hanging="1440"/>
      </w:pPr>
      <w:rPr>
        <w:rFonts w:hint="default"/>
        <w:b/>
      </w:rPr>
    </w:lvl>
    <w:lvl w:ilvl="6">
      <w:start w:val="1"/>
      <w:numFmt w:val="decimal"/>
      <w:isLgl/>
      <w:lvlText w:val="%1.%2.%3.%4.%5.%6.%7."/>
      <w:lvlJc w:val="left"/>
      <w:pPr>
        <w:ind w:left="3037" w:hanging="1800"/>
      </w:pPr>
      <w:rPr>
        <w:rFonts w:hint="default"/>
        <w:b/>
      </w:rPr>
    </w:lvl>
    <w:lvl w:ilvl="7">
      <w:start w:val="1"/>
      <w:numFmt w:val="decimal"/>
      <w:isLgl/>
      <w:lvlText w:val="%1.%2.%3.%4.%5.%6.%7.%8."/>
      <w:lvlJc w:val="left"/>
      <w:pPr>
        <w:ind w:left="3124" w:hanging="1800"/>
      </w:pPr>
      <w:rPr>
        <w:rFonts w:hint="default"/>
        <w:b/>
      </w:rPr>
    </w:lvl>
    <w:lvl w:ilvl="8">
      <w:start w:val="1"/>
      <w:numFmt w:val="decimal"/>
      <w:isLgl/>
      <w:lvlText w:val="%1.%2.%3.%4.%5.%6.%7.%8.%9."/>
      <w:lvlJc w:val="left"/>
      <w:pPr>
        <w:ind w:left="3571" w:hanging="2160"/>
      </w:pPr>
      <w:rPr>
        <w:rFonts w:hint="default"/>
        <w:b/>
      </w:rPr>
    </w:lvl>
  </w:abstractNum>
  <w:abstractNum w:abstractNumId="17" w15:restartNumberingAfterBreak="0">
    <w:nsid w:val="6BF42F7D"/>
    <w:multiLevelType w:val="hybridMultilevel"/>
    <w:tmpl w:val="3134E086"/>
    <w:lvl w:ilvl="0" w:tplc="47748EF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6C1C36D4"/>
    <w:multiLevelType w:val="hybridMultilevel"/>
    <w:tmpl w:val="1D3278D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9" w15:restartNumberingAfterBreak="0">
    <w:nsid w:val="742172EE"/>
    <w:multiLevelType w:val="hybridMultilevel"/>
    <w:tmpl w:val="C714EE52"/>
    <w:lvl w:ilvl="0" w:tplc="5E1250B4">
      <w:start w:val="2"/>
      <w:numFmt w:val="upperRoman"/>
      <w:lvlText w:val="%1."/>
      <w:lvlJc w:val="left"/>
      <w:pPr>
        <w:ind w:left="991" w:hanging="365"/>
        <w:jc w:val="right"/>
      </w:pPr>
      <w:rPr>
        <w:rFonts w:hint="default"/>
        <w:b/>
        <w:bCs/>
        <w:spacing w:val="-1"/>
        <w:w w:val="97"/>
        <w:lang w:val="uk-UA" w:eastAsia="en-US" w:bidi="ar-SA"/>
      </w:rPr>
    </w:lvl>
    <w:lvl w:ilvl="1" w:tplc="810402AA">
      <w:start w:val="1"/>
      <w:numFmt w:val="decimal"/>
      <w:lvlText w:val="%2."/>
      <w:lvlJc w:val="left"/>
      <w:pPr>
        <w:ind w:left="1174" w:hanging="278"/>
      </w:pPr>
      <w:rPr>
        <w:rFonts w:ascii="Times New Roman" w:eastAsia="Times New Roman" w:hAnsi="Times New Roman" w:cs="Times New Roman" w:hint="default"/>
        <w:w w:val="95"/>
        <w:sz w:val="29"/>
        <w:szCs w:val="29"/>
        <w:lang w:val="uk-UA" w:eastAsia="en-US" w:bidi="ar-SA"/>
      </w:rPr>
    </w:lvl>
    <w:lvl w:ilvl="2" w:tplc="86DC18A2">
      <w:numFmt w:val="bullet"/>
      <w:lvlText w:val="•"/>
      <w:lvlJc w:val="left"/>
      <w:pPr>
        <w:ind w:left="2117" w:hanging="278"/>
      </w:pPr>
      <w:rPr>
        <w:rFonts w:hint="default"/>
        <w:lang w:val="uk-UA" w:eastAsia="en-US" w:bidi="ar-SA"/>
      </w:rPr>
    </w:lvl>
    <w:lvl w:ilvl="3" w:tplc="6CF0995A">
      <w:numFmt w:val="bullet"/>
      <w:lvlText w:val="•"/>
      <w:lvlJc w:val="left"/>
      <w:pPr>
        <w:ind w:left="3055" w:hanging="278"/>
      </w:pPr>
      <w:rPr>
        <w:rFonts w:hint="default"/>
        <w:lang w:val="uk-UA" w:eastAsia="en-US" w:bidi="ar-SA"/>
      </w:rPr>
    </w:lvl>
    <w:lvl w:ilvl="4" w:tplc="98488CF4">
      <w:numFmt w:val="bullet"/>
      <w:lvlText w:val="•"/>
      <w:lvlJc w:val="left"/>
      <w:pPr>
        <w:ind w:left="3993" w:hanging="278"/>
      </w:pPr>
      <w:rPr>
        <w:rFonts w:hint="default"/>
        <w:lang w:val="uk-UA" w:eastAsia="en-US" w:bidi="ar-SA"/>
      </w:rPr>
    </w:lvl>
    <w:lvl w:ilvl="5" w:tplc="02EEB240">
      <w:numFmt w:val="bullet"/>
      <w:lvlText w:val="•"/>
      <w:lvlJc w:val="left"/>
      <w:pPr>
        <w:ind w:left="4931" w:hanging="278"/>
      </w:pPr>
      <w:rPr>
        <w:rFonts w:hint="default"/>
        <w:lang w:val="uk-UA" w:eastAsia="en-US" w:bidi="ar-SA"/>
      </w:rPr>
    </w:lvl>
    <w:lvl w:ilvl="6" w:tplc="CDB2D4CA">
      <w:numFmt w:val="bullet"/>
      <w:lvlText w:val="•"/>
      <w:lvlJc w:val="left"/>
      <w:pPr>
        <w:ind w:left="5868" w:hanging="278"/>
      </w:pPr>
      <w:rPr>
        <w:rFonts w:hint="default"/>
        <w:lang w:val="uk-UA" w:eastAsia="en-US" w:bidi="ar-SA"/>
      </w:rPr>
    </w:lvl>
    <w:lvl w:ilvl="7" w:tplc="F1642B5E">
      <w:numFmt w:val="bullet"/>
      <w:lvlText w:val="•"/>
      <w:lvlJc w:val="left"/>
      <w:pPr>
        <w:ind w:left="6806" w:hanging="278"/>
      </w:pPr>
      <w:rPr>
        <w:rFonts w:hint="default"/>
        <w:lang w:val="uk-UA" w:eastAsia="en-US" w:bidi="ar-SA"/>
      </w:rPr>
    </w:lvl>
    <w:lvl w:ilvl="8" w:tplc="154A2C98">
      <w:numFmt w:val="bullet"/>
      <w:lvlText w:val="•"/>
      <w:lvlJc w:val="left"/>
      <w:pPr>
        <w:ind w:left="7744" w:hanging="278"/>
      </w:pPr>
      <w:rPr>
        <w:rFonts w:hint="default"/>
        <w:lang w:val="uk-UA" w:eastAsia="en-US" w:bidi="ar-SA"/>
      </w:rPr>
    </w:lvl>
  </w:abstractNum>
  <w:abstractNum w:abstractNumId="20" w15:restartNumberingAfterBreak="0">
    <w:nsid w:val="7BEF604B"/>
    <w:multiLevelType w:val="hybridMultilevel"/>
    <w:tmpl w:val="EBAA997C"/>
    <w:lvl w:ilvl="0" w:tplc="CACA3F92">
      <w:start w:val="1"/>
      <w:numFmt w:val="decimal"/>
      <w:lvlText w:val="%1)"/>
      <w:lvlJc w:val="left"/>
      <w:pPr>
        <w:ind w:left="165" w:hanging="312"/>
      </w:pPr>
      <w:rPr>
        <w:rFonts w:ascii="Times New Roman" w:eastAsia="Times New Roman" w:hAnsi="Times New Roman" w:cs="Times New Roman" w:hint="default"/>
        <w:w w:val="96"/>
        <w:sz w:val="29"/>
        <w:szCs w:val="29"/>
        <w:lang w:val="uk-UA" w:eastAsia="en-US" w:bidi="ar-SA"/>
      </w:rPr>
    </w:lvl>
    <w:lvl w:ilvl="1" w:tplc="25E4EF44">
      <w:numFmt w:val="bullet"/>
      <w:lvlText w:val="•"/>
      <w:lvlJc w:val="left"/>
      <w:pPr>
        <w:ind w:left="1106" w:hanging="312"/>
      </w:pPr>
      <w:rPr>
        <w:rFonts w:hint="default"/>
        <w:lang w:val="uk-UA" w:eastAsia="en-US" w:bidi="ar-SA"/>
      </w:rPr>
    </w:lvl>
    <w:lvl w:ilvl="2" w:tplc="906CFC70">
      <w:numFmt w:val="bullet"/>
      <w:lvlText w:val="•"/>
      <w:lvlJc w:val="left"/>
      <w:pPr>
        <w:ind w:left="2052" w:hanging="312"/>
      </w:pPr>
      <w:rPr>
        <w:rFonts w:hint="default"/>
        <w:lang w:val="uk-UA" w:eastAsia="en-US" w:bidi="ar-SA"/>
      </w:rPr>
    </w:lvl>
    <w:lvl w:ilvl="3" w:tplc="F6748892">
      <w:numFmt w:val="bullet"/>
      <w:lvlText w:val="•"/>
      <w:lvlJc w:val="left"/>
      <w:pPr>
        <w:ind w:left="2998" w:hanging="312"/>
      </w:pPr>
      <w:rPr>
        <w:rFonts w:hint="default"/>
        <w:lang w:val="uk-UA" w:eastAsia="en-US" w:bidi="ar-SA"/>
      </w:rPr>
    </w:lvl>
    <w:lvl w:ilvl="4" w:tplc="CC405B5E">
      <w:numFmt w:val="bullet"/>
      <w:lvlText w:val="•"/>
      <w:lvlJc w:val="left"/>
      <w:pPr>
        <w:ind w:left="3944" w:hanging="312"/>
      </w:pPr>
      <w:rPr>
        <w:rFonts w:hint="default"/>
        <w:lang w:val="uk-UA" w:eastAsia="en-US" w:bidi="ar-SA"/>
      </w:rPr>
    </w:lvl>
    <w:lvl w:ilvl="5" w:tplc="7FA0B2A6">
      <w:numFmt w:val="bullet"/>
      <w:lvlText w:val="•"/>
      <w:lvlJc w:val="left"/>
      <w:pPr>
        <w:ind w:left="4890" w:hanging="312"/>
      </w:pPr>
      <w:rPr>
        <w:rFonts w:hint="default"/>
        <w:lang w:val="uk-UA" w:eastAsia="en-US" w:bidi="ar-SA"/>
      </w:rPr>
    </w:lvl>
    <w:lvl w:ilvl="6" w:tplc="0BBEF9C8">
      <w:numFmt w:val="bullet"/>
      <w:lvlText w:val="•"/>
      <w:lvlJc w:val="left"/>
      <w:pPr>
        <w:ind w:left="5836" w:hanging="312"/>
      </w:pPr>
      <w:rPr>
        <w:rFonts w:hint="default"/>
        <w:lang w:val="uk-UA" w:eastAsia="en-US" w:bidi="ar-SA"/>
      </w:rPr>
    </w:lvl>
    <w:lvl w:ilvl="7" w:tplc="216C7EE6">
      <w:numFmt w:val="bullet"/>
      <w:lvlText w:val="•"/>
      <w:lvlJc w:val="left"/>
      <w:pPr>
        <w:ind w:left="6782" w:hanging="312"/>
      </w:pPr>
      <w:rPr>
        <w:rFonts w:hint="default"/>
        <w:lang w:val="uk-UA" w:eastAsia="en-US" w:bidi="ar-SA"/>
      </w:rPr>
    </w:lvl>
    <w:lvl w:ilvl="8" w:tplc="A09ABF6A">
      <w:numFmt w:val="bullet"/>
      <w:lvlText w:val="•"/>
      <w:lvlJc w:val="left"/>
      <w:pPr>
        <w:ind w:left="7728" w:hanging="312"/>
      </w:pPr>
      <w:rPr>
        <w:rFonts w:hint="default"/>
        <w:lang w:val="uk-UA" w:eastAsia="en-US" w:bidi="ar-SA"/>
      </w:rPr>
    </w:lvl>
  </w:abstractNum>
  <w:num w:numId="1" w16cid:durableId="1527789393">
    <w:abstractNumId w:val="1"/>
  </w:num>
  <w:num w:numId="2" w16cid:durableId="19078363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8728598">
    <w:abstractNumId w:val="14"/>
  </w:num>
  <w:num w:numId="4" w16cid:durableId="1744332492">
    <w:abstractNumId w:val="7"/>
  </w:num>
  <w:num w:numId="5" w16cid:durableId="1525317281">
    <w:abstractNumId w:val="5"/>
  </w:num>
  <w:num w:numId="6" w16cid:durableId="1005862081">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7" w16cid:durableId="421339393">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8" w16cid:durableId="1647078244">
    <w:abstractNumId w:val="0"/>
    <w:lvlOverride w:ilvl="0">
      <w:lvl w:ilvl="0">
        <w:start w:val="65535"/>
        <w:numFmt w:val="bullet"/>
        <w:lvlText w:val="-"/>
        <w:legacy w:legacy="1" w:legacySpace="0" w:legacyIndent="110"/>
        <w:lvlJc w:val="left"/>
        <w:rPr>
          <w:rFonts w:ascii="Times New Roman" w:hAnsi="Times New Roman" w:cs="Times New Roman" w:hint="default"/>
        </w:rPr>
      </w:lvl>
    </w:lvlOverride>
  </w:num>
  <w:num w:numId="9" w16cid:durableId="472985940">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10" w16cid:durableId="1178738038">
    <w:abstractNumId w:val="0"/>
    <w:lvlOverride w:ilvl="0">
      <w:lvl w:ilvl="0">
        <w:start w:val="65535"/>
        <w:numFmt w:val="bullet"/>
        <w:lvlText w:val="-"/>
        <w:legacy w:legacy="1" w:legacySpace="0" w:legacyIndent="264"/>
        <w:lvlJc w:val="left"/>
        <w:rPr>
          <w:rFonts w:ascii="Times New Roman" w:hAnsi="Times New Roman" w:cs="Times New Roman" w:hint="default"/>
          <w:lang w:val="ru-RU"/>
        </w:rPr>
      </w:lvl>
    </w:lvlOverride>
  </w:num>
  <w:num w:numId="11" w16cid:durableId="119153338">
    <w:abstractNumId w:val="0"/>
    <w:lvlOverride w:ilvl="0">
      <w:lvl w:ilvl="0">
        <w:start w:val="65535"/>
        <w:numFmt w:val="bullet"/>
        <w:lvlText w:val="-"/>
        <w:legacy w:legacy="1" w:legacySpace="0" w:legacyIndent="111"/>
        <w:lvlJc w:val="left"/>
        <w:rPr>
          <w:rFonts w:ascii="Times New Roman" w:hAnsi="Times New Roman" w:cs="Times New Roman" w:hint="default"/>
        </w:rPr>
      </w:lvl>
    </w:lvlOverride>
  </w:num>
  <w:num w:numId="12" w16cid:durableId="1399985676">
    <w:abstractNumId w:val="0"/>
    <w:lvlOverride w:ilvl="0">
      <w:lvl w:ilvl="0">
        <w:start w:val="65535"/>
        <w:numFmt w:val="bullet"/>
        <w:lvlText w:val="-"/>
        <w:legacy w:legacy="1" w:legacySpace="0" w:legacyIndent="101"/>
        <w:lvlJc w:val="left"/>
        <w:rPr>
          <w:rFonts w:ascii="Times New Roman" w:hAnsi="Times New Roman" w:cs="Times New Roman" w:hint="default"/>
        </w:rPr>
      </w:lvl>
    </w:lvlOverride>
  </w:num>
  <w:num w:numId="13" w16cid:durableId="1818645230">
    <w:abstractNumId w:val="2"/>
  </w:num>
  <w:num w:numId="14" w16cid:durableId="1005935249">
    <w:abstractNumId w:val="4"/>
  </w:num>
  <w:num w:numId="15" w16cid:durableId="1458714508">
    <w:abstractNumId w:val="20"/>
  </w:num>
  <w:num w:numId="16" w16cid:durableId="1398937296">
    <w:abstractNumId w:val="19"/>
  </w:num>
  <w:num w:numId="17" w16cid:durableId="1740900879">
    <w:abstractNumId w:val="6"/>
  </w:num>
  <w:num w:numId="18" w16cid:durableId="654528384">
    <w:abstractNumId w:val="10"/>
  </w:num>
  <w:num w:numId="19" w16cid:durableId="122044287">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20" w16cid:durableId="68693175">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1" w16cid:durableId="1745567604">
    <w:abstractNumId w:val="16"/>
  </w:num>
  <w:num w:numId="22" w16cid:durableId="1949845685">
    <w:abstractNumId w:val="13"/>
  </w:num>
  <w:num w:numId="23" w16cid:durableId="1873498740">
    <w:abstractNumId w:val="9"/>
  </w:num>
  <w:num w:numId="24" w16cid:durableId="1527329369">
    <w:abstractNumId w:val="3"/>
  </w:num>
  <w:num w:numId="25" w16cid:durableId="507911078">
    <w:abstractNumId w:val="17"/>
  </w:num>
  <w:num w:numId="26" w16cid:durableId="1033922921">
    <w:abstractNumId w:val="8"/>
  </w:num>
  <w:num w:numId="27" w16cid:durableId="516501229">
    <w:abstractNumId w:val="12"/>
  </w:num>
  <w:num w:numId="28" w16cid:durableId="1267539487">
    <w:abstractNumId w:val="11"/>
  </w:num>
  <w:num w:numId="29" w16cid:durableId="9677839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5CE"/>
    <w:rsid w:val="00001964"/>
    <w:rsid w:val="0000507E"/>
    <w:rsid w:val="000234F1"/>
    <w:rsid w:val="00030115"/>
    <w:rsid w:val="0004264F"/>
    <w:rsid w:val="00043E89"/>
    <w:rsid w:val="00046595"/>
    <w:rsid w:val="00046A56"/>
    <w:rsid w:val="000472E0"/>
    <w:rsid w:val="00051499"/>
    <w:rsid w:val="00054169"/>
    <w:rsid w:val="000574C3"/>
    <w:rsid w:val="00066A64"/>
    <w:rsid w:val="00072B32"/>
    <w:rsid w:val="000947DC"/>
    <w:rsid w:val="000C21B5"/>
    <w:rsid w:val="000D7BF1"/>
    <w:rsid w:val="0010547D"/>
    <w:rsid w:val="00106AB2"/>
    <w:rsid w:val="0010723E"/>
    <w:rsid w:val="00120416"/>
    <w:rsid w:val="001275AD"/>
    <w:rsid w:val="0013472B"/>
    <w:rsid w:val="00135918"/>
    <w:rsid w:val="0015651D"/>
    <w:rsid w:val="00170434"/>
    <w:rsid w:val="001723F7"/>
    <w:rsid w:val="00181096"/>
    <w:rsid w:val="001911BA"/>
    <w:rsid w:val="001A0F02"/>
    <w:rsid w:val="001A4F0C"/>
    <w:rsid w:val="001B06A6"/>
    <w:rsid w:val="001B2371"/>
    <w:rsid w:val="001C0425"/>
    <w:rsid w:val="001C0A9A"/>
    <w:rsid w:val="001C3458"/>
    <w:rsid w:val="001C4CF6"/>
    <w:rsid w:val="001C50F8"/>
    <w:rsid w:val="001D40C7"/>
    <w:rsid w:val="00202EA7"/>
    <w:rsid w:val="002078D8"/>
    <w:rsid w:val="002130B0"/>
    <w:rsid w:val="0021322F"/>
    <w:rsid w:val="002207EE"/>
    <w:rsid w:val="00245B75"/>
    <w:rsid w:val="0025191A"/>
    <w:rsid w:val="0025789B"/>
    <w:rsid w:val="0028134A"/>
    <w:rsid w:val="00286479"/>
    <w:rsid w:val="00287A0D"/>
    <w:rsid w:val="002C1982"/>
    <w:rsid w:val="002C7267"/>
    <w:rsid w:val="002F2DA1"/>
    <w:rsid w:val="002F418B"/>
    <w:rsid w:val="00310997"/>
    <w:rsid w:val="0032007A"/>
    <w:rsid w:val="00327FF4"/>
    <w:rsid w:val="00341081"/>
    <w:rsid w:val="00353736"/>
    <w:rsid w:val="003665B9"/>
    <w:rsid w:val="003710AC"/>
    <w:rsid w:val="003741C5"/>
    <w:rsid w:val="00380B32"/>
    <w:rsid w:val="0038418E"/>
    <w:rsid w:val="003855BA"/>
    <w:rsid w:val="00392EF9"/>
    <w:rsid w:val="003A1C61"/>
    <w:rsid w:val="003A35E9"/>
    <w:rsid w:val="003A6863"/>
    <w:rsid w:val="003B13E2"/>
    <w:rsid w:val="003B2E5D"/>
    <w:rsid w:val="003B746C"/>
    <w:rsid w:val="003C2218"/>
    <w:rsid w:val="003D0B6E"/>
    <w:rsid w:val="003E14DE"/>
    <w:rsid w:val="003E7EC5"/>
    <w:rsid w:val="00401FD3"/>
    <w:rsid w:val="00403ABC"/>
    <w:rsid w:val="00407E7E"/>
    <w:rsid w:val="00411D3A"/>
    <w:rsid w:val="00412929"/>
    <w:rsid w:val="004160D4"/>
    <w:rsid w:val="0042229C"/>
    <w:rsid w:val="004245EA"/>
    <w:rsid w:val="00426FEE"/>
    <w:rsid w:val="0046123E"/>
    <w:rsid w:val="004657A6"/>
    <w:rsid w:val="00471CA9"/>
    <w:rsid w:val="00484500"/>
    <w:rsid w:val="004A014E"/>
    <w:rsid w:val="004A328F"/>
    <w:rsid w:val="004B0633"/>
    <w:rsid w:val="004B2714"/>
    <w:rsid w:val="004C07ED"/>
    <w:rsid w:val="004C6524"/>
    <w:rsid w:val="004D581A"/>
    <w:rsid w:val="004D5F53"/>
    <w:rsid w:val="004F1F64"/>
    <w:rsid w:val="00502D3A"/>
    <w:rsid w:val="005172DB"/>
    <w:rsid w:val="00520616"/>
    <w:rsid w:val="00520793"/>
    <w:rsid w:val="00525B29"/>
    <w:rsid w:val="00526B06"/>
    <w:rsid w:val="00527415"/>
    <w:rsid w:val="00535D81"/>
    <w:rsid w:val="00557DD0"/>
    <w:rsid w:val="0056185D"/>
    <w:rsid w:val="005638DF"/>
    <w:rsid w:val="00565424"/>
    <w:rsid w:val="005834D7"/>
    <w:rsid w:val="00584635"/>
    <w:rsid w:val="0058538D"/>
    <w:rsid w:val="00593ECB"/>
    <w:rsid w:val="00593F7D"/>
    <w:rsid w:val="005A4B5D"/>
    <w:rsid w:val="005A6405"/>
    <w:rsid w:val="005B07BE"/>
    <w:rsid w:val="005B503A"/>
    <w:rsid w:val="005C2B96"/>
    <w:rsid w:val="005D405F"/>
    <w:rsid w:val="005E02D4"/>
    <w:rsid w:val="005F2F2E"/>
    <w:rsid w:val="005F3401"/>
    <w:rsid w:val="00613BC8"/>
    <w:rsid w:val="00637CA0"/>
    <w:rsid w:val="00642906"/>
    <w:rsid w:val="00642AD9"/>
    <w:rsid w:val="00646AEB"/>
    <w:rsid w:val="006825FE"/>
    <w:rsid w:val="00690DDA"/>
    <w:rsid w:val="006B701B"/>
    <w:rsid w:val="006D1D66"/>
    <w:rsid w:val="006D520A"/>
    <w:rsid w:val="006E0213"/>
    <w:rsid w:val="006E3AD5"/>
    <w:rsid w:val="006E6C03"/>
    <w:rsid w:val="006F0745"/>
    <w:rsid w:val="006F28B3"/>
    <w:rsid w:val="006F4F72"/>
    <w:rsid w:val="006F72ED"/>
    <w:rsid w:val="0070116A"/>
    <w:rsid w:val="00701246"/>
    <w:rsid w:val="007208EB"/>
    <w:rsid w:val="007239F6"/>
    <w:rsid w:val="00733C9C"/>
    <w:rsid w:val="00743FED"/>
    <w:rsid w:val="007450C2"/>
    <w:rsid w:val="00771F10"/>
    <w:rsid w:val="00774192"/>
    <w:rsid w:val="0077473B"/>
    <w:rsid w:val="0077562F"/>
    <w:rsid w:val="00780770"/>
    <w:rsid w:val="00786300"/>
    <w:rsid w:val="00786A52"/>
    <w:rsid w:val="0079289D"/>
    <w:rsid w:val="007A1B37"/>
    <w:rsid w:val="007C31D0"/>
    <w:rsid w:val="007F2DFA"/>
    <w:rsid w:val="007F49B8"/>
    <w:rsid w:val="007F6AF5"/>
    <w:rsid w:val="008122BF"/>
    <w:rsid w:val="00833E88"/>
    <w:rsid w:val="00834FF3"/>
    <w:rsid w:val="0085641D"/>
    <w:rsid w:val="008715EC"/>
    <w:rsid w:val="0087341F"/>
    <w:rsid w:val="0089497B"/>
    <w:rsid w:val="00896B11"/>
    <w:rsid w:val="008A39B6"/>
    <w:rsid w:val="008C3749"/>
    <w:rsid w:val="008C64BB"/>
    <w:rsid w:val="008C7D11"/>
    <w:rsid w:val="008D7FA4"/>
    <w:rsid w:val="008E4F8B"/>
    <w:rsid w:val="008E69FF"/>
    <w:rsid w:val="008E6EEA"/>
    <w:rsid w:val="008E7A1B"/>
    <w:rsid w:val="00905759"/>
    <w:rsid w:val="0090593C"/>
    <w:rsid w:val="00914E76"/>
    <w:rsid w:val="00916530"/>
    <w:rsid w:val="00917950"/>
    <w:rsid w:val="00925EAF"/>
    <w:rsid w:val="00927F68"/>
    <w:rsid w:val="0093077A"/>
    <w:rsid w:val="00961FBB"/>
    <w:rsid w:val="00971B0C"/>
    <w:rsid w:val="00974366"/>
    <w:rsid w:val="009813BF"/>
    <w:rsid w:val="00985990"/>
    <w:rsid w:val="00986529"/>
    <w:rsid w:val="009A0645"/>
    <w:rsid w:val="009A4CC8"/>
    <w:rsid w:val="009C5650"/>
    <w:rsid w:val="009E750D"/>
    <w:rsid w:val="009F0325"/>
    <w:rsid w:val="009F642C"/>
    <w:rsid w:val="00A02F90"/>
    <w:rsid w:val="00A066FC"/>
    <w:rsid w:val="00A13D6D"/>
    <w:rsid w:val="00A17D83"/>
    <w:rsid w:val="00A2283C"/>
    <w:rsid w:val="00A255CE"/>
    <w:rsid w:val="00A36A1D"/>
    <w:rsid w:val="00A40F6D"/>
    <w:rsid w:val="00A55798"/>
    <w:rsid w:val="00A75E15"/>
    <w:rsid w:val="00A957EB"/>
    <w:rsid w:val="00AA4E38"/>
    <w:rsid w:val="00AA78F5"/>
    <w:rsid w:val="00AB29CE"/>
    <w:rsid w:val="00AB33AB"/>
    <w:rsid w:val="00AC06E3"/>
    <w:rsid w:val="00AE2232"/>
    <w:rsid w:val="00AF1D98"/>
    <w:rsid w:val="00B01B05"/>
    <w:rsid w:val="00B06134"/>
    <w:rsid w:val="00B07ABA"/>
    <w:rsid w:val="00B127A1"/>
    <w:rsid w:val="00B329ED"/>
    <w:rsid w:val="00B500BC"/>
    <w:rsid w:val="00B51105"/>
    <w:rsid w:val="00B606B0"/>
    <w:rsid w:val="00B6411A"/>
    <w:rsid w:val="00B80258"/>
    <w:rsid w:val="00B80D2A"/>
    <w:rsid w:val="00B935B7"/>
    <w:rsid w:val="00B945D9"/>
    <w:rsid w:val="00B9791B"/>
    <w:rsid w:val="00BA456C"/>
    <w:rsid w:val="00BC1EE3"/>
    <w:rsid w:val="00BC65B1"/>
    <w:rsid w:val="00BE72B7"/>
    <w:rsid w:val="00BF48BA"/>
    <w:rsid w:val="00C04A73"/>
    <w:rsid w:val="00C2255C"/>
    <w:rsid w:val="00C23C40"/>
    <w:rsid w:val="00C25CC2"/>
    <w:rsid w:val="00C3123B"/>
    <w:rsid w:val="00C34530"/>
    <w:rsid w:val="00C34B29"/>
    <w:rsid w:val="00C409A4"/>
    <w:rsid w:val="00C47089"/>
    <w:rsid w:val="00C864E6"/>
    <w:rsid w:val="00C97684"/>
    <w:rsid w:val="00CA44F8"/>
    <w:rsid w:val="00CA5EFD"/>
    <w:rsid w:val="00CC3188"/>
    <w:rsid w:val="00CC3189"/>
    <w:rsid w:val="00CD17E2"/>
    <w:rsid w:val="00CD4BBD"/>
    <w:rsid w:val="00CE4928"/>
    <w:rsid w:val="00CE4EE8"/>
    <w:rsid w:val="00CF2087"/>
    <w:rsid w:val="00CF2764"/>
    <w:rsid w:val="00CF5128"/>
    <w:rsid w:val="00D01759"/>
    <w:rsid w:val="00D0456F"/>
    <w:rsid w:val="00D07777"/>
    <w:rsid w:val="00D07CC3"/>
    <w:rsid w:val="00D270D5"/>
    <w:rsid w:val="00D35A5A"/>
    <w:rsid w:val="00D42EBE"/>
    <w:rsid w:val="00D52359"/>
    <w:rsid w:val="00D603ED"/>
    <w:rsid w:val="00D67156"/>
    <w:rsid w:val="00D727AF"/>
    <w:rsid w:val="00D72CE2"/>
    <w:rsid w:val="00D770B1"/>
    <w:rsid w:val="00D804A2"/>
    <w:rsid w:val="00D810E6"/>
    <w:rsid w:val="00DA61DD"/>
    <w:rsid w:val="00DA71F7"/>
    <w:rsid w:val="00DB3727"/>
    <w:rsid w:val="00DB3928"/>
    <w:rsid w:val="00DB6B83"/>
    <w:rsid w:val="00DC13CF"/>
    <w:rsid w:val="00DC41B3"/>
    <w:rsid w:val="00DD6427"/>
    <w:rsid w:val="00DE4FCC"/>
    <w:rsid w:val="00DF43C7"/>
    <w:rsid w:val="00E00BF4"/>
    <w:rsid w:val="00E07B38"/>
    <w:rsid w:val="00E1743C"/>
    <w:rsid w:val="00E233B3"/>
    <w:rsid w:val="00E33E24"/>
    <w:rsid w:val="00E33EFE"/>
    <w:rsid w:val="00E36015"/>
    <w:rsid w:val="00E573DD"/>
    <w:rsid w:val="00E74C13"/>
    <w:rsid w:val="00E76F9F"/>
    <w:rsid w:val="00E81A83"/>
    <w:rsid w:val="00E84220"/>
    <w:rsid w:val="00E92789"/>
    <w:rsid w:val="00EA45FA"/>
    <w:rsid w:val="00EA7E99"/>
    <w:rsid w:val="00EB4120"/>
    <w:rsid w:val="00EC33A2"/>
    <w:rsid w:val="00EC41FF"/>
    <w:rsid w:val="00ED5904"/>
    <w:rsid w:val="00EE5EA7"/>
    <w:rsid w:val="00EF38FB"/>
    <w:rsid w:val="00F06099"/>
    <w:rsid w:val="00F06B87"/>
    <w:rsid w:val="00F2038F"/>
    <w:rsid w:val="00F2141C"/>
    <w:rsid w:val="00F221A0"/>
    <w:rsid w:val="00F2342F"/>
    <w:rsid w:val="00F251D1"/>
    <w:rsid w:val="00F2793E"/>
    <w:rsid w:val="00F34535"/>
    <w:rsid w:val="00F41F8E"/>
    <w:rsid w:val="00F449BC"/>
    <w:rsid w:val="00F53CF6"/>
    <w:rsid w:val="00F53D41"/>
    <w:rsid w:val="00F60713"/>
    <w:rsid w:val="00F67198"/>
    <w:rsid w:val="00F96824"/>
    <w:rsid w:val="00FA29DF"/>
    <w:rsid w:val="00FA4C53"/>
    <w:rsid w:val="00FB0CDF"/>
    <w:rsid w:val="00FB4D40"/>
    <w:rsid w:val="00FC3FCA"/>
    <w:rsid w:val="00FC5DD6"/>
    <w:rsid w:val="00FD00E4"/>
    <w:rsid w:val="00FD2679"/>
    <w:rsid w:val="00FD6FEB"/>
    <w:rsid w:val="00FE078C"/>
    <w:rsid w:val="00FE2BC2"/>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AECAE"/>
  <w15:docId w15:val="{5A0B6D82-E2D7-417A-9F99-0FC520B5E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7156"/>
    <w:pPr>
      <w:widowControl w:val="0"/>
      <w:suppressAutoHyphens/>
      <w:spacing w:after="0" w:line="240" w:lineRule="auto"/>
    </w:pPr>
    <w:rPr>
      <w:rFonts w:ascii="Times New Roman" w:eastAsia="Andale Sans UI" w:hAnsi="Times New Roman" w:cs="Times New Roman"/>
      <w:kern w:val="2"/>
      <w:sz w:val="24"/>
      <w:szCs w:val="24"/>
      <w:lang w:eastAsia="zh-CN"/>
    </w:rPr>
  </w:style>
  <w:style w:type="paragraph" w:styleId="1">
    <w:name w:val="heading 1"/>
    <w:basedOn w:val="Standard"/>
    <w:next w:val="Standard"/>
    <w:link w:val="10"/>
    <w:rsid w:val="0010723E"/>
    <w:pPr>
      <w:keepNext/>
      <w:widowControl/>
      <w:autoSpaceDE/>
      <w:jc w:val="center"/>
      <w:outlineLvl w:val="0"/>
    </w:pPr>
    <w:rPr>
      <w:b/>
      <w:sz w:val="32"/>
      <w:szCs w:val="20"/>
      <w:lang w:val="ru-RU"/>
    </w:rPr>
  </w:style>
  <w:style w:type="paragraph" w:styleId="2">
    <w:name w:val="heading 2"/>
    <w:basedOn w:val="a"/>
    <w:next w:val="a"/>
    <w:link w:val="20"/>
    <w:uiPriority w:val="9"/>
    <w:semiHidden/>
    <w:unhideWhenUsed/>
    <w:qFormat/>
    <w:rsid w:val="0018109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0723E"/>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10">
    <w:name w:val="Заголовок 1 Знак"/>
    <w:basedOn w:val="a0"/>
    <w:link w:val="1"/>
    <w:rsid w:val="0010723E"/>
    <w:rPr>
      <w:rFonts w:ascii="Times New Roman" w:eastAsia="Times New Roman" w:hAnsi="Times New Roman" w:cs="Times New Roman"/>
      <w:b/>
      <w:kern w:val="3"/>
      <w:sz w:val="32"/>
      <w:szCs w:val="20"/>
      <w:lang w:val="ru-RU" w:eastAsia="zh-CN"/>
    </w:rPr>
  </w:style>
  <w:style w:type="paragraph" w:customStyle="1" w:styleId="a3">
    <w:name w:val="Вміст таблиці"/>
    <w:basedOn w:val="a"/>
    <w:rsid w:val="00D67156"/>
    <w:pPr>
      <w:suppressLineNumbers/>
    </w:pPr>
  </w:style>
  <w:style w:type="paragraph" w:customStyle="1" w:styleId="21">
    <w:name w:val="Основной текст с отступом 21"/>
    <w:basedOn w:val="a"/>
    <w:rsid w:val="00D67156"/>
    <w:pPr>
      <w:ind w:firstLine="851"/>
      <w:jc w:val="both"/>
    </w:pPr>
    <w:rPr>
      <w:color w:val="FF0000"/>
      <w:sz w:val="28"/>
    </w:rPr>
  </w:style>
  <w:style w:type="paragraph" w:styleId="a4">
    <w:name w:val="header"/>
    <w:basedOn w:val="a"/>
    <w:link w:val="a5"/>
    <w:uiPriority w:val="99"/>
    <w:unhideWhenUsed/>
    <w:rsid w:val="00D67156"/>
    <w:pPr>
      <w:tabs>
        <w:tab w:val="center" w:pos="4819"/>
        <w:tab w:val="right" w:pos="9639"/>
      </w:tabs>
    </w:pPr>
  </w:style>
  <w:style w:type="character" w:customStyle="1" w:styleId="a5">
    <w:name w:val="Верхній колонтитул Знак"/>
    <w:basedOn w:val="a0"/>
    <w:link w:val="a4"/>
    <w:uiPriority w:val="99"/>
    <w:rsid w:val="00D67156"/>
    <w:rPr>
      <w:rFonts w:ascii="Times New Roman" w:eastAsia="Andale Sans UI" w:hAnsi="Times New Roman" w:cs="Times New Roman"/>
      <w:kern w:val="2"/>
      <w:sz w:val="24"/>
      <w:szCs w:val="24"/>
      <w:lang w:eastAsia="zh-CN"/>
    </w:rPr>
  </w:style>
  <w:style w:type="paragraph" w:styleId="a6">
    <w:name w:val="footer"/>
    <w:basedOn w:val="a"/>
    <w:link w:val="a7"/>
    <w:uiPriority w:val="99"/>
    <w:unhideWhenUsed/>
    <w:rsid w:val="00051499"/>
    <w:pPr>
      <w:tabs>
        <w:tab w:val="center" w:pos="4819"/>
        <w:tab w:val="right" w:pos="9639"/>
      </w:tabs>
    </w:pPr>
  </w:style>
  <w:style w:type="character" w:customStyle="1" w:styleId="a7">
    <w:name w:val="Нижній колонтитул Знак"/>
    <w:basedOn w:val="a0"/>
    <w:link w:val="a6"/>
    <w:uiPriority w:val="99"/>
    <w:rsid w:val="00051499"/>
    <w:rPr>
      <w:rFonts w:ascii="Times New Roman" w:eastAsia="Andale Sans UI" w:hAnsi="Times New Roman" w:cs="Times New Roman"/>
      <w:kern w:val="2"/>
      <w:sz w:val="24"/>
      <w:szCs w:val="24"/>
      <w:lang w:eastAsia="zh-CN"/>
    </w:rPr>
  </w:style>
  <w:style w:type="paragraph" w:styleId="a8">
    <w:name w:val="Balloon Text"/>
    <w:basedOn w:val="a"/>
    <w:link w:val="a9"/>
    <w:uiPriority w:val="99"/>
    <w:semiHidden/>
    <w:unhideWhenUsed/>
    <w:rsid w:val="00C2255C"/>
    <w:rPr>
      <w:rFonts w:ascii="Tahoma" w:hAnsi="Tahoma" w:cs="Tahoma"/>
      <w:sz w:val="16"/>
      <w:szCs w:val="16"/>
    </w:rPr>
  </w:style>
  <w:style w:type="character" w:customStyle="1" w:styleId="a9">
    <w:name w:val="Текст у виносці Знак"/>
    <w:basedOn w:val="a0"/>
    <w:link w:val="a8"/>
    <w:uiPriority w:val="99"/>
    <w:semiHidden/>
    <w:rsid w:val="00C2255C"/>
    <w:rPr>
      <w:rFonts w:ascii="Tahoma" w:eastAsia="Andale Sans UI" w:hAnsi="Tahoma" w:cs="Tahoma"/>
      <w:kern w:val="2"/>
      <w:sz w:val="16"/>
      <w:szCs w:val="16"/>
      <w:lang w:eastAsia="zh-CN"/>
    </w:rPr>
  </w:style>
  <w:style w:type="paragraph" w:styleId="aa">
    <w:name w:val="List Paragraph"/>
    <w:basedOn w:val="a"/>
    <w:uiPriority w:val="34"/>
    <w:qFormat/>
    <w:rsid w:val="009A4CC8"/>
    <w:pPr>
      <w:ind w:left="720"/>
      <w:contextualSpacing/>
    </w:pPr>
  </w:style>
  <w:style w:type="paragraph" w:customStyle="1" w:styleId="Default">
    <w:name w:val="Default"/>
    <w:rsid w:val="00BE72B7"/>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ody Text"/>
    <w:basedOn w:val="a"/>
    <w:link w:val="ac"/>
    <w:rsid w:val="00072B32"/>
    <w:pPr>
      <w:shd w:val="clear" w:color="auto" w:fill="FFFFFF"/>
      <w:tabs>
        <w:tab w:val="left" w:pos="540"/>
      </w:tabs>
      <w:suppressAutoHyphens w:val="0"/>
      <w:autoSpaceDE w:val="0"/>
      <w:autoSpaceDN w:val="0"/>
      <w:adjustRightInd w:val="0"/>
      <w:jc w:val="both"/>
    </w:pPr>
    <w:rPr>
      <w:rFonts w:eastAsia="Times New Roman"/>
      <w:kern w:val="0"/>
      <w:sz w:val="28"/>
      <w:szCs w:val="28"/>
      <w:lang w:eastAsia="ru-RU"/>
    </w:rPr>
  </w:style>
  <w:style w:type="character" w:customStyle="1" w:styleId="ac">
    <w:name w:val="Основний текст Знак"/>
    <w:basedOn w:val="a0"/>
    <w:link w:val="ab"/>
    <w:rsid w:val="00072B32"/>
    <w:rPr>
      <w:rFonts w:ascii="Times New Roman" w:eastAsia="Times New Roman" w:hAnsi="Times New Roman" w:cs="Times New Roman"/>
      <w:sz w:val="28"/>
      <w:szCs w:val="28"/>
      <w:shd w:val="clear" w:color="auto" w:fill="FFFFFF"/>
      <w:lang w:eastAsia="ru-RU"/>
    </w:rPr>
  </w:style>
  <w:style w:type="character" w:customStyle="1" w:styleId="20">
    <w:name w:val="Заголовок 2 Знак"/>
    <w:basedOn w:val="a0"/>
    <w:link w:val="2"/>
    <w:uiPriority w:val="9"/>
    <w:semiHidden/>
    <w:rsid w:val="00181096"/>
    <w:rPr>
      <w:rFonts w:asciiTheme="majorHAnsi" w:eastAsiaTheme="majorEastAsia" w:hAnsiTheme="majorHAnsi" w:cstheme="majorBidi"/>
      <w:color w:val="2E74B5" w:themeColor="accent1" w:themeShade="BF"/>
      <w:kern w:val="2"/>
      <w:sz w:val="26"/>
      <w:szCs w:val="26"/>
      <w:lang w:eastAsia="zh-CN"/>
    </w:rPr>
  </w:style>
  <w:style w:type="character" w:styleId="ad">
    <w:name w:val="Hyperlink"/>
    <w:basedOn w:val="a0"/>
    <w:uiPriority w:val="99"/>
    <w:unhideWhenUsed/>
    <w:rsid w:val="003D0B6E"/>
    <w:rPr>
      <w:color w:val="0563C1" w:themeColor="hyperlink"/>
      <w:u w:val="single"/>
    </w:rPr>
  </w:style>
  <w:style w:type="paragraph" w:customStyle="1" w:styleId="ae">
    <w:name w:val="a"/>
    <w:basedOn w:val="a"/>
    <w:rsid w:val="00974366"/>
    <w:pPr>
      <w:widowControl/>
      <w:suppressAutoHyphens w:val="0"/>
      <w:spacing w:before="100" w:beforeAutospacing="1" w:after="100" w:afterAutospacing="1"/>
    </w:pPr>
    <w:rPr>
      <w:rFonts w:eastAsia="Times New Roman"/>
      <w:kern w:val="0"/>
      <w:lang w:eastAsia="uk-UA"/>
    </w:rPr>
  </w:style>
  <w:style w:type="character" w:customStyle="1" w:styleId="rvts7">
    <w:name w:val="rvts7"/>
    <w:rsid w:val="00974366"/>
  </w:style>
  <w:style w:type="paragraph" w:styleId="3">
    <w:name w:val="Body Text Indent 3"/>
    <w:basedOn w:val="a"/>
    <w:link w:val="30"/>
    <w:uiPriority w:val="99"/>
    <w:unhideWhenUsed/>
    <w:rsid w:val="004A014E"/>
    <w:pPr>
      <w:spacing w:after="120"/>
      <w:ind w:left="283"/>
    </w:pPr>
    <w:rPr>
      <w:sz w:val="16"/>
      <w:szCs w:val="16"/>
    </w:rPr>
  </w:style>
  <w:style w:type="character" w:customStyle="1" w:styleId="30">
    <w:name w:val="Основний текст з відступом 3 Знак"/>
    <w:basedOn w:val="a0"/>
    <w:link w:val="3"/>
    <w:uiPriority w:val="99"/>
    <w:rsid w:val="004A014E"/>
    <w:rPr>
      <w:rFonts w:ascii="Times New Roman" w:eastAsia="Andale Sans UI" w:hAnsi="Times New Roman" w:cs="Times New Roman"/>
      <w:kern w:val="2"/>
      <w:sz w:val="16"/>
      <w:szCs w:val="16"/>
      <w:lang w:eastAsia="zh-CN"/>
    </w:rPr>
  </w:style>
  <w:style w:type="paragraph" w:styleId="af">
    <w:name w:val="Body Text Indent"/>
    <w:basedOn w:val="a"/>
    <w:link w:val="af0"/>
    <w:unhideWhenUsed/>
    <w:rsid w:val="00C04A73"/>
    <w:pPr>
      <w:widowControl/>
      <w:spacing w:after="120"/>
      <w:ind w:left="283"/>
    </w:pPr>
    <w:rPr>
      <w:rFonts w:eastAsia="Times New Roman"/>
      <w:kern w:val="0"/>
      <w:lang w:val="ru-RU" w:eastAsia="ar-SA"/>
    </w:rPr>
  </w:style>
  <w:style w:type="character" w:customStyle="1" w:styleId="af0">
    <w:name w:val="Основний текст з відступом Знак"/>
    <w:basedOn w:val="a0"/>
    <w:link w:val="af"/>
    <w:uiPriority w:val="99"/>
    <w:rsid w:val="00C04A73"/>
    <w:rPr>
      <w:rFonts w:ascii="Times New Roman" w:eastAsia="Times New Roman" w:hAnsi="Times New Roman" w:cs="Times New Roman"/>
      <w:sz w:val="24"/>
      <w:szCs w:val="24"/>
      <w:lang w:val="ru-RU" w:eastAsia="ar-SA"/>
    </w:rPr>
  </w:style>
  <w:style w:type="paragraph" w:customStyle="1" w:styleId="rvps40">
    <w:name w:val="rvps40"/>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41">
    <w:name w:val="rvps41"/>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42">
    <w:name w:val="rvps42"/>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43">
    <w:name w:val="rvps43"/>
    <w:basedOn w:val="a"/>
    <w:rsid w:val="00E36015"/>
    <w:pPr>
      <w:widowControl/>
      <w:suppressAutoHyphens w:val="0"/>
      <w:spacing w:before="100" w:beforeAutospacing="1" w:after="100" w:afterAutospacing="1"/>
    </w:pPr>
    <w:rPr>
      <w:rFonts w:eastAsia="Times New Roman"/>
      <w:kern w:val="0"/>
      <w:lang w:val="ru-RU" w:eastAsia="ru-RU"/>
    </w:rPr>
  </w:style>
  <w:style w:type="character" w:customStyle="1" w:styleId="rvts12">
    <w:name w:val="rvts12"/>
    <w:basedOn w:val="a0"/>
    <w:rsid w:val="00E36015"/>
  </w:style>
  <w:style w:type="paragraph" w:customStyle="1" w:styleId="rvps44">
    <w:name w:val="rvps44"/>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45">
    <w:name w:val="rvps45"/>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46">
    <w:name w:val="rvps46"/>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47">
    <w:name w:val="rvps47"/>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48">
    <w:name w:val="rvps48"/>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49">
    <w:name w:val="rvps49"/>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50">
    <w:name w:val="rvps50"/>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51">
    <w:name w:val="rvps51"/>
    <w:basedOn w:val="a"/>
    <w:rsid w:val="00E36015"/>
    <w:pPr>
      <w:widowControl/>
      <w:suppressAutoHyphens w:val="0"/>
      <w:spacing w:before="100" w:beforeAutospacing="1" w:after="100" w:afterAutospacing="1"/>
    </w:pPr>
    <w:rPr>
      <w:rFonts w:eastAsia="Times New Roman"/>
      <w:kern w:val="0"/>
      <w:lang w:val="ru-RU" w:eastAsia="ru-RU"/>
    </w:rPr>
  </w:style>
  <w:style w:type="character" w:customStyle="1" w:styleId="rvts13">
    <w:name w:val="rvts13"/>
    <w:basedOn w:val="a0"/>
    <w:rsid w:val="00E36015"/>
  </w:style>
  <w:style w:type="character" w:customStyle="1" w:styleId="rvts14">
    <w:name w:val="rvts14"/>
    <w:basedOn w:val="a0"/>
    <w:rsid w:val="00E36015"/>
  </w:style>
  <w:style w:type="character" w:customStyle="1" w:styleId="rvts15">
    <w:name w:val="rvts15"/>
    <w:basedOn w:val="a0"/>
    <w:rsid w:val="00E36015"/>
  </w:style>
  <w:style w:type="character" w:customStyle="1" w:styleId="rvts16">
    <w:name w:val="rvts16"/>
    <w:basedOn w:val="a0"/>
    <w:rsid w:val="00E36015"/>
  </w:style>
  <w:style w:type="character" w:customStyle="1" w:styleId="rvts17">
    <w:name w:val="rvts17"/>
    <w:basedOn w:val="a0"/>
    <w:rsid w:val="00E36015"/>
  </w:style>
  <w:style w:type="character" w:customStyle="1" w:styleId="rvts18">
    <w:name w:val="rvts18"/>
    <w:basedOn w:val="a0"/>
    <w:rsid w:val="00E36015"/>
  </w:style>
  <w:style w:type="character" w:customStyle="1" w:styleId="rvts19">
    <w:name w:val="rvts19"/>
    <w:basedOn w:val="a0"/>
    <w:rsid w:val="00E36015"/>
  </w:style>
  <w:style w:type="paragraph" w:customStyle="1" w:styleId="rvps52">
    <w:name w:val="rvps52"/>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53">
    <w:name w:val="rvps53"/>
    <w:basedOn w:val="a"/>
    <w:rsid w:val="00E36015"/>
    <w:pPr>
      <w:widowControl/>
      <w:suppressAutoHyphens w:val="0"/>
      <w:spacing w:before="100" w:beforeAutospacing="1" w:after="100" w:afterAutospacing="1"/>
    </w:pPr>
    <w:rPr>
      <w:rFonts w:eastAsia="Times New Roman"/>
      <w:kern w:val="0"/>
      <w:lang w:val="ru-RU" w:eastAsia="ru-RU"/>
    </w:rPr>
  </w:style>
  <w:style w:type="character" w:customStyle="1" w:styleId="rvts20">
    <w:name w:val="rvts20"/>
    <w:basedOn w:val="a0"/>
    <w:rsid w:val="00E36015"/>
  </w:style>
  <w:style w:type="paragraph" w:customStyle="1" w:styleId="rvps54">
    <w:name w:val="rvps54"/>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55">
    <w:name w:val="rvps55"/>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56">
    <w:name w:val="rvps56"/>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57">
    <w:name w:val="rvps57"/>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58">
    <w:name w:val="rvps58"/>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59">
    <w:name w:val="rvps59"/>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61">
    <w:name w:val="rvps61"/>
    <w:basedOn w:val="a"/>
    <w:rsid w:val="00E36015"/>
    <w:pPr>
      <w:widowControl/>
      <w:suppressAutoHyphens w:val="0"/>
      <w:spacing w:before="100" w:beforeAutospacing="1" w:after="100" w:afterAutospacing="1"/>
    </w:pPr>
    <w:rPr>
      <w:rFonts w:eastAsia="Times New Roman"/>
      <w:kern w:val="0"/>
      <w:lang w:val="ru-RU" w:eastAsia="ru-RU"/>
    </w:rPr>
  </w:style>
  <w:style w:type="paragraph" w:customStyle="1" w:styleId="rvps1">
    <w:name w:val="rvps1"/>
    <w:basedOn w:val="a"/>
    <w:rsid w:val="00E36015"/>
    <w:pPr>
      <w:widowControl/>
      <w:suppressAutoHyphens w:val="0"/>
      <w:spacing w:before="100" w:beforeAutospacing="1" w:after="100" w:afterAutospacing="1"/>
    </w:pPr>
    <w:rPr>
      <w:rFonts w:eastAsia="Times New Roman"/>
      <w:kern w:val="0"/>
      <w:lang w:val="ru-RU" w:eastAsia="ru-RU"/>
    </w:rPr>
  </w:style>
  <w:style w:type="paragraph" w:styleId="af1">
    <w:name w:val="Normal (Web)"/>
    <w:basedOn w:val="a"/>
    <w:uiPriority w:val="99"/>
    <w:unhideWhenUsed/>
    <w:rsid w:val="00642AD9"/>
    <w:pPr>
      <w:widowControl/>
      <w:suppressAutoHyphens w:val="0"/>
      <w:spacing w:before="100" w:beforeAutospacing="1" w:after="100" w:afterAutospacing="1"/>
    </w:pPr>
    <w:rPr>
      <w:rFonts w:eastAsia="Times New Roman"/>
      <w:kern w:val="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774776">
      <w:bodyDiv w:val="1"/>
      <w:marLeft w:val="0"/>
      <w:marRight w:val="0"/>
      <w:marTop w:val="0"/>
      <w:marBottom w:val="0"/>
      <w:divBdr>
        <w:top w:val="none" w:sz="0" w:space="0" w:color="auto"/>
        <w:left w:val="none" w:sz="0" w:space="0" w:color="auto"/>
        <w:bottom w:val="none" w:sz="0" w:space="0" w:color="auto"/>
        <w:right w:val="none" w:sz="0" w:space="0" w:color="auto"/>
      </w:divBdr>
    </w:div>
    <w:div w:id="551842792">
      <w:bodyDiv w:val="1"/>
      <w:marLeft w:val="0"/>
      <w:marRight w:val="0"/>
      <w:marTop w:val="0"/>
      <w:marBottom w:val="0"/>
      <w:divBdr>
        <w:top w:val="none" w:sz="0" w:space="0" w:color="auto"/>
        <w:left w:val="none" w:sz="0" w:space="0" w:color="auto"/>
        <w:bottom w:val="none" w:sz="0" w:space="0" w:color="auto"/>
        <w:right w:val="none" w:sz="0" w:space="0" w:color="auto"/>
      </w:divBdr>
    </w:div>
    <w:div w:id="836264631">
      <w:bodyDiv w:val="1"/>
      <w:marLeft w:val="0"/>
      <w:marRight w:val="0"/>
      <w:marTop w:val="0"/>
      <w:marBottom w:val="0"/>
      <w:divBdr>
        <w:top w:val="none" w:sz="0" w:space="0" w:color="auto"/>
        <w:left w:val="none" w:sz="0" w:space="0" w:color="auto"/>
        <w:bottom w:val="none" w:sz="0" w:space="0" w:color="auto"/>
        <w:right w:val="none" w:sz="0" w:space="0" w:color="auto"/>
      </w:divBdr>
    </w:div>
    <w:div w:id="1166166753">
      <w:bodyDiv w:val="1"/>
      <w:marLeft w:val="0"/>
      <w:marRight w:val="0"/>
      <w:marTop w:val="0"/>
      <w:marBottom w:val="0"/>
      <w:divBdr>
        <w:top w:val="none" w:sz="0" w:space="0" w:color="auto"/>
        <w:left w:val="none" w:sz="0" w:space="0" w:color="auto"/>
        <w:bottom w:val="none" w:sz="0" w:space="0" w:color="auto"/>
        <w:right w:val="none" w:sz="0" w:space="0" w:color="auto"/>
      </w:divBdr>
    </w:div>
    <w:div w:id="1832141467">
      <w:bodyDiv w:val="1"/>
      <w:marLeft w:val="0"/>
      <w:marRight w:val="0"/>
      <w:marTop w:val="0"/>
      <w:marBottom w:val="0"/>
      <w:divBdr>
        <w:top w:val="none" w:sz="0" w:space="0" w:color="auto"/>
        <w:left w:val="none" w:sz="0" w:space="0" w:color="auto"/>
        <w:bottom w:val="none" w:sz="0" w:space="0" w:color="auto"/>
        <w:right w:val="none" w:sz="0" w:space="0" w:color="auto"/>
      </w:divBdr>
    </w:div>
    <w:div w:id="202397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C6986-3D61-41D8-8712-5250A8A2E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10444</Words>
  <Characters>5954</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Boyko Svitlana</dc:creator>
  <cp:lastModifiedBy>malynrada</cp:lastModifiedBy>
  <cp:revision>22</cp:revision>
  <cp:lastPrinted>2025-12-08T12:17:00Z</cp:lastPrinted>
  <dcterms:created xsi:type="dcterms:W3CDTF">2025-11-20T12:25:00Z</dcterms:created>
  <dcterms:modified xsi:type="dcterms:W3CDTF">2025-12-15T09:46:00Z</dcterms:modified>
</cp:coreProperties>
</file>